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D32982">
      <w:pPr>
        <w:widowControl w:val="0"/>
        <w:kinsoku/>
        <w:autoSpaceDE/>
        <w:autoSpaceDN/>
        <w:adjustRightInd/>
        <w:snapToGrid/>
        <w:spacing w:line="360" w:lineRule="auto"/>
        <w:ind w:firstLine="0" w:firstLineChars="0"/>
        <w:jc w:val="both"/>
        <w:textAlignment w:val="auto"/>
        <w:rPr>
          <w:rFonts w:ascii="宋体" w:hAnsi="宋体" w:eastAsia="宋体" w:cs="宋体"/>
          <w:b/>
          <w:bCs/>
          <w:snapToGrid/>
          <w:kern w:val="0"/>
          <w:sz w:val="24"/>
          <w:szCs w:val="24"/>
          <w:lang w:eastAsia="zh-CN"/>
        </w:rPr>
      </w:pPr>
      <w:bookmarkStart w:id="0" w:name="_Toc4015"/>
      <w:bookmarkStart w:id="1" w:name="_Toc17946"/>
      <w:bookmarkStart w:id="2" w:name="_Toc23481"/>
      <w:r>
        <w:rPr>
          <w:rFonts w:hint="eastAsia" w:ascii="宋体" w:hAnsi="宋体" w:eastAsia="宋体" w:cs="Arial"/>
          <w:b/>
          <w:snapToGrid/>
          <w:kern w:val="0"/>
          <w:sz w:val="24"/>
          <w:szCs w:val="24"/>
          <w:lang w:eastAsia="zh-CN"/>
        </w:rPr>
        <w:t>附件一</w:t>
      </w:r>
    </w:p>
    <w:p w14:paraId="2E289EF1">
      <w:pPr>
        <w:pStyle w:val="150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法定代表人身份证明</w:t>
      </w:r>
    </w:p>
    <w:p w14:paraId="7D67B1C6">
      <w:pPr>
        <w:spacing w:line="440" w:lineRule="exact"/>
        <w:jc w:val="center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（适用于无代理人的情况）</w:t>
      </w:r>
    </w:p>
    <w:p w14:paraId="6F64AA6A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</w:p>
    <w:p w14:paraId="29945EE0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   </w:t>
      </w:r>
    </w:p>
    <w:p w14:paraId="1BA0A7CB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     </w:t>
      </w:r>
    </w:p>
    <w:p w14:paraId="4B4F9F6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单位地址：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     </w:t>
      </w:r>
    </w:p>
    <w:p w14:paraId="6C7A56ED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日</w:t>
      </w:r>
    </w:p>
    <w:p w14:paraId="6F6FE606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     </w:t>
      </w:r>
    </w:p>
    <w:p w14:paraId="6E676387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</w:t>
      </w:r>
    </w:p>
    <w:p w14:paraId="6518CA75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（供应商名称）的法定代表人。</w:t>
      </w:r>
    </w:p>
    <w:p w14:paraId="6454E01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特此证明。</w:t>
      </w:r>
    </w:p>
    <w:p w14:paraId="335CDD7F">
      <w:pPr>
        <w:pStyle w:val="15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附：法定代表人身份证正反面</w:t>
      </w:r>
    </w:p>
    <w:p w14:paraId="2A521170">
      <w:pPr>
        <w:spacing w:line="440" w:lineRule="exact"/>
        <w:jc w:val="right"/>
        <w:rPr>
          <w:rFonts w:ascii="宋体" w:hAnsi="宋体" w:eastAsia="宋体" w:cs="宋体"/>
          <w:sz w:val="24"/>
          <w:szCs w:val="24"/>
          <w:lang w:eastAsia="zh-CN"/>
        </w:rPr>
      </w:pPr>
    </w:p>
    <w:p w14:paraId="4674EEF6">
      <w:pPr>
        <w:spacing w:line="440" w:lineRule="exact"/>
        <w:jc w:val="right"/>
        <w:rPr>
          <w:rFonts w:ascii="宋体" w:hAnsi="宋体" w:eastAsia="宋体" w:cs="宋体"/>
          <w:sz w:val="24"/>
          <w:szCs w:val="24"/>
          <w:lang w:eastAsia="zh-CN"/>
        </w:rPr>
      </w:pPr>
    </w:p>
    <w:p w14:paraId="57364A4A">
      <w:pPr>
        <w:spacing w:line="440" w:lineRule="exact"/>
        <w:jc w:val="righ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（盖章）</w:t>
      </w:r>
    </w:p>
    <w:p w14:paraId="1113620C">
      <w:pPr>
        <w:spacing w:line="440" w:lineRule="exact"/>
        <w:rPr>
          <w:rFonts w:ascii="宋体" w:hAnsi="宋体" w:eastAsia="宋体" w:cs="宋体"/>
          <w:sz w:val="24"/>
          <w:szCs w:val="24"/>
          <w:lang w:eastAsia="zh-CN"/>
        </w:rPr>
      </w:pPr>
    </w:p>
    <w:p w14:paraId="21363EE7">
      <w:pPr>
        <w:spacing w:line="440" w:lineRule="exact"/>
        <w:ind w:firstLine="4320" w:firstLineChars="18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日</w:t>
      </w:r>
    </w:p>
    <w:p w14:paraId="76E3D29C">
      <w:pPr>
        <w:spacing w:line="440" w:lineRule="exact"/>
        <w:ind w:firstLine="6000" w:firstLineChars="2500"/>
        <w:rPr>
          <w:rFonts w:ascii="宋体" w:hAnsi="宋体" w:eastAsia="宋体" w:cs="宋体"/>
          <w:sz w:val="24"/>
          <w:szCs w:val="24"/>
          <w:lang w:eastAsia="zh-CN"/>
        </w:rPr>
      </w:pPr>
    </w:p>
    <w:p w14:paraId="3E5322E0">
      <w:pPr>
        <w:spacing w:line="440" w:lineRule="exact"/>
        <w:ind w:firstLine="6000" w:firstLineChars="2500"/>
        <w:rPr>
          <w:rFonts w:ascii="宋体" w:hAnsi="宋体" w:eastAsia="宋体" w:cs="宋体"/>
          <w:sz w:val="24"/>
          <w:szCs w:val="24"/>
          <w:lang w:eastAsia="zh-CN"/>
        </w:rPr>
      </w:pPr>
    </w:p>
    <w:p w14:paraId="7E9290F9">
      <w:pPr>
        <w:spacing w:line="360" w:lineRule="auto"/>
        <w:jc w:val="center"/>
        <w:rPr>
          <w:rFonts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0"/>
          <w:sz w:val="24"/>
          <w:szCs w:val="24"/>
          <w:lang w:eastAsia="zh-CN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法定代表人授权委托书</w:t>
      </w:r>
    </w:p>
    <w:p w14:paraId="3CEA5C01">
      <w:pPr>
        <w:pStyle w:val="15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（适用于有委托代理人的情况）</w:t>
      </w:r>
    </w:p>
    <w:p w14:paraId="343996B0">
      <w:pPr>
        <w:pStyle w:val="150"/>
        <w:jc w:val="center"/>
        <w:rPr>
          <w:rFonts w:ascii="宋体" w:hAnsi="宋体" w:cs="宋体"/>
          <w:sz w:val="24"/>
        </w:rPr>
      </w:pPr>
    </w:p>
    <w:p w14:paraId="2B3C6C4C">
      <w:pPr>
        <w:topLinePunct/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本人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（姓名）系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（供应商名称）的法定代表人，现委托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（标段号及标段名称） 的响应文件、签订合同和处理有关事宜，其法律后果由我方承担。</w:t>
      </w:r>
    </w:p>
    <w:p w14:paraId="238ED730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委托期限：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。（可参考：自本委托书签署之日起至响应文件有效期满）</w:t>
      </w:r>
    </w:p>
    <w:p w14:paraId="0A4A39AE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委托代理人无转委托权。</w:t>
      </w:r>
    </w:p>
    <w:p w14:paraId="74F6BFF3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附：法定代表人及委托代理人身份证正反面</w:t>
      </w:r>
    </w:p>
    <w:p w14:paraId="47B132EA">
      <w:pPr>
        <w:spacing w:line="440" w:lineRule="exac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2974340</wp:posOffset>
                </wp:positionH>
                <wp:positionV relativeFrom="paragraph">
                  <wp:posOffset>177165</wp:posOffset>
                </wp:positionV>
                <wp:extent cx="2371725" cy="1381125"/>
                <wp:effectExtent l="5080" t="4445" r="15875" b="1651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66E4B31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eastAsia="宋体" w:cs="宋体"/>
                              </w:rPr>
                            </w:pPr>
                          </w:p>
                          <w:p w14:paraId="30DCA184"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  <w:t>法定代表人身份证</w:t>
                            </w:r>
                          </w:p>
                          <w:p w14:paraId="2DF6E7C5"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  <w:t>复印件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34.2pt;margin-top:13.95pt;height:108.75pt;width:186.75pt;z-index:251662336;mso-width-relative:page;mso-height-relative:page;" fillcolor="#FFFFFF" filled="t" stroked="t" coordsize="21600,21600" arcsize="0.166666666666667" o:gfxdata="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O0b7lTYAAAACgEAAA8AAAAAAAAAAQAgAAAAIgAAAGRycy9kb3ducmV2LnhtbFBLAQIU&#10;ABQAAAAIAIdO4kCj4oSOLAIAAGQEAAAOAAAAAAAAAAEAIAAAACcBAABkcnMvZTJvRG9jLnhtbFBL&#10;BQYAAAAABgAGAFkBAADF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066E4B31">
                      <w:pPr>
                        <w:spacing w:line="360" w:lineRule="exact"/>
                        <w:jc w:val="center"/>
                        <w:rPr>
                          <w:rFonts w:ascii="宋体" w:hAnsi="宋体" w:eastAsia="宋体" w:cs="宋体"/>
                        </w:rPr>
                      </w:pPr>
                    </w:p>
                    <w:p w14:paraId="30DCA184">
                      <w:pPr>
                        <w:spacing w:line="400" w:lineRule="exact"/>
                        <w:jc w:val="center"/>
                        <w:rPr>
                          <w:rFonts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  <w:t>法定代表人身份证</w:t>
                      </w:r>
                    </w:p>
                    <w:p w14:paraId="2DF6E7C5">
                      <w:pPr>
                        <w:spacing w:line="400" w:lineRule="exact"/>
                        <w:jc w:val="center"/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  <w:t>复印件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456565</wp:posOffset>
                </wp:positionH>
                <wp:positionV relativeFrom="paragraph">
                  <wp:posOffset>175260</wp:posOffset>
                </wp:positionV>
                <wp:extent cx="2371725" cy="1381125"/>
                <wp:effectExtent l="5080" t="4445" r="15875" b="1651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45768FE"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</w:pPr>
                          </w:p>
                          <w:p w14:paraId="49668D18"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  <w:t>法定代表人身份证</w:t>
                            </w:r>
                          </w:p>
                          <w:p w14:paraId="3103EBC0"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  <w:t>复印件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.95pt;margin-top:13.8pt;height:108.75pt;width:186.75pt;z-index:251661312;mso-width-relative:page;mso-height-relative:page;" fillcolor="#FFFFFF" filled="t" stroked="t" coordsize="21600,21600" arcsize="0.166666666666667" o:gfxdata="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lxdFa2QAAAAkBAAAPAAAAAAAAAAEAIAAAACIAAABkcnMvZG93bnJldi54bWxQSwEC&#10;FAAUAAAACACHTuJAGSuK+CwCAABkBAAADgAAAAAAAAABACAAAAAoAQAAZHJzL2Uyb0RvYy54bWxQ&#10;SwUGAAAAAAYABgBZAQAAxgUAAAAA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645768FE">
                      <w:pPr>
                        <w:spacing w:line="400" w:lineRule="exact"/>
                        <w:jc w:val="center"/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</w:pPr>
                    </w:p>
                    <w:p w14:paraId="49668D18">
                      <w:pPr>
                        <w:spacing w:line="400" w:lineRule="exact"/>
                        <w:jc w:val="center"/>
                        <w:rPr>
                          <w:rFonts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  <w:t>法定代表人身份证</w:t>
                      </w:r>
                    </w:p>
                    <w:p w14:paraId="3103EBC0">
                      <w:pPr>
                        <w:spacing w:line="400" w:lineRule="exact"/>
                        <w:jc w:val="center"/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  <w:t>复印件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CB0284C">
      <w:pPr>
        <w:pStyle w:val="150"/>
        <w:rPr>
          <w:rFonts w:ascii="宋体" w:hAnsi="宋体" w:cs="宋体"/>
          <w:sz w:val="24"/>
        </w:rPr>
      </w:pPr>
    </w:p>
    <w:p w14:paraId="0038A667">
      <w:pPr>
        <w:pStyle w:val="150"/>
        <w:rPr>
          <w:rFonts w:ascii="宋体" w:hAnsi="宋体" w:cs="宋体"/>
          <w:sz w:val="24"/>
        </w:rPr>
      </w:pPr>
    </w:p>
    <w:p w14:paraId="0CFBEAF2">
      <w:pPr>
        <w:pStyle w:val="150"/>
        <w:rPr>
          <w:rFonts w:ascii="宋体" w:hAnsi="宋体" w:cs="宋体"/>
          <w:sz w:val="24"/>
        </w:rPr>
      </w:pPr>
    </w:p>
    <w:p w14:paraId="4E261478">
      <w:pPr>
        <w:pStyle w:val="150"/>
        <w:rPr>
          <w:rFonts w:ascii="宋体" w:hAnsi="宋体" w:cs="宋体"/>
          <w:sz w:val="24"/>
        </w:rPr>
      </w:pPr>
    </w:p>
    <w:p w14:paraId="7F252739">
      <w:pPr>
        <w:pStyle w:val="150"/>
        <w:rPr>
          <w:rFonts w:ascii="宋体" w:hAnsi="宋体" w:cs="宋体"/>
          <w:sz w:val="24"/>
        </w:rPr>
      </w:pPr>
    </w:p>
    <w:p w14:paraId="7ED18F57">
      <w:pPr>
        <w:pStyle w:val="150"/>
        <w:rPr>
          <w:rFonts w:ascii="宋体" w:hAnsi="宋体" w:cs="宋体"/>
          <w:sz w:val="24"/>
        </w:rPr>
      </w:pPr>
    </w:p>
    <w:p w14:paraId="3EB6E9DB">
      <w:pPr>
        <w:pStyle w:val="150"/>
        <w:rPr>
          <w:rFonts w:ascii="宋体" w:hAnsi="宋体" w:cs="宋体"/>
          <w:sz w:val="24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443865</wp:posOffset>
                </wp:positionH>
                <wp:positionV relativeFrom="paragraph">
                  <wp:posOffset>160020</wp:posOffset>
                </wp:positionV>
                <wp:extent cx="2371725" cy="1381125"/>
                <wp:effectExtent l="5080" t="4445" r="15875" b="1651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2320D68">
                            <w:pPr>
                              <w:spacing w:line="360" w:lineRule="exact"/>
                              <w:jc w:val="center"/>
                            </w:pPr>
                          </w:p>
                          <w:p w14:paraId="224675CF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  <w:t>委托代理人身份证</w:t>
                            </w:r>
                          </w:p>
                          <w:p w14:paraId="168D1A09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  <w:t>复印件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4.95pt;margin-top:12.6pt;height:108.75pt;width:186.75pt;z-index:251663360;mso-width-relative:page;mso-height-relative:page;" fillcolor="#FFFFFF" filled="t" stroked="t" coordsize="21600,21600" arcsize="0.166666666666667" o:gfxdata="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DnIzDjZAAAACQEAAA8AAAAAAAAAAQAgAAAAIgAAAGRycy9kb3ducmV2LnhtbFBLAQIU&#10;ABQAAAAIAIdO4kAKBtUmKwIAAGQEAAAOAAAAAAAAAAEAIAAAACgBAABkcnMvZTJvRG9jLnhtbFBL&#10;BQYAAAAABgAGAFkBAADF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62320D68">
                      <w:pPr>
                        <w:spacing w:line="360" w:lineRule="exact"/>
                        <w:jc w:val="center"/>
                      </w:pPr>
                    </w:p>
                    <w:p w14:paraId="224675CF">
                      <w:pPr>
                        <w:spacing w:line="360" w:lineRule="exact"/>
                        <w:jc w:val="center"/>
                        <w:rPr>
                          <w:rFonts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  <w:t>委托代理人身份证</w:t>
                      </w:r>
                    </w:p>
                    <w:p w14:paraId="168D1A09">
                      <w:pPr>
                        <w:spacing w:line="360" w:lineRule="exact"/>
                        <w:jc w:val="center"/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  <w:t>复印件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2945765</wp:posOffset>
                </wp:positionH>
                <wp:positionV relativeFrom="paragraph">
                  <wp:posOffset>137160</wp:posOffset>
                </wp:positionV>
                <wp:extent cx="2371725" cy="1381125"/>
                <wp:effectExtent l="5080" t="4445" r="15875" b="1651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AB17168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</w:pPr>
                          </w:p>
                          <w:p w14:paraId="32822D2D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  <w:t>委托代理人身份证</w:t>
                            </w:r>
                          </w:p>
                          <w:p w14:paraId="5881023A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  <w:t>复印件</w:t>
                            </w:r>
                          </w:p>
                          <w:p w14:paraId="0AE22E28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31.95pt;margin-top:10.8pt;height:108.75pt;width:186.75pt;z-index:251660288;mso-width-relative:page;mso-height-relative:page;" fillcolor="#FFFFFF" filled="t" stroked="t" coordsize="21600,21600" arcsize="0.166666666666667" o:gfxdata="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BzfMBnZAAAACgEAAA8AAAAAAAAAAQAgAAAAIgAAAGRycy9kb3ducmV2LnhtbFBLAQIU&#10;ABQAAAAIAIdO4kB+d0WfKwIAAGQEAAAOAAAAAAAAAAEAIAAAACgBAABkcnMvZTJvRG9jLnhtbFBL&#10;BQYAAAAABgAGAFkBAADF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4AB17168">
                      <w:pPr>
                        <w:spacing w:line="360" w:lineRule="exact"/>
                        <w:jc w:val="center"/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</w:pPr>
                    </w:p>
                    <w:p w14:paraId="32822D2D">
                      <w:pPr>
                        <w:spacing w:line="360" w:lineRule="exact"/>
                        <w:jc w:val="center"/>
                        <w:rPr>
                          <w:rFonts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  <w:t>委托代理人身份证</w:t>
                      </w:r>
                    </w:p>
                    <w:p w14:paraId="5881023A">
                      <w:pPr>
                        <w:spacing w:line="360" w:lineRule="exact"/>
                        <w:jc w:val="center"/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  <w:t>复印件</w:t>
                      </w:r>
                    </w:p>
                    <w:p w14:paraId="0AE22E28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B4300BA">
      <w:pPr>
        <w:pStyle w:val="150"/>
        <w:rPr>
          <w:rFonts w:ascii="宋体" w:hAnsi="宋体" w:cs="宋体"/>
          <w:sz w:val="24"/>
        </w:rPr>
      </w:pPr>
    </w:p>
    <w:p w14:paraId="74415B03">
      <w:pPr>
        <w:pStyle w:val="150"/>
        <w:rPr>
          <w:rFonts w:ascii="宋体" w:hAnsi="宋体" w:cs="宋体"/>
          <w:sz w:val="24"/>
        </w:rPr>
      </w:pPr>
    </w:p>
    <w:p w14:paraId="3D3BC1C4">
      <w:pPr>
        <w:pStyle w:val="150"/>
        <w:rPr>
          <w:rFonts w:ascii="宋体" w:hAnsi="宋体" w:cs="宋体"/>
          <w:sz w:val="24"/>
        </w:rPr>
      </w:pPr>
    </w:p>
    <w:p w14:paraId="0EF545D6">
      <w:pPr>
        <w:pStyle w:val="150"/>
        <w:rPr>
          <w:rFonts w:ascii="宋体" w:hAnsi="宋体" w:cs="宋体"/>
          <w:sz w:val="24"/>
        </w:rPr>
      </w:pPr>
    </w:p>
    <w:p w14:paraId="09769F78">
      <w:pPr>
        <w:pStyle w:val="150"/>
        <w:rPr>
          <w:rFonts w:ascii="宋体" w:hAnsi="宋体" w:cs="宋体"/>
          <w:sz w:val="24"/>
        </w:rPr>
      </w:pPr>
    </w:p>
    <w:p w14:paraId="7527FC91">
      <w:pPr>
        <w:pStyle w:val="150"/>
        <w:rPr>
          <w:rFonts w:ascii="宋体" w:hAnsi="宋体" w:cs="宋体"/>
          <w:sz w:val="24"/>
        </w:rPr>
      </w:pPr>
    </w:p>
    <w:p w14:paraId="2AA95DD6">
      <w:pPr>
        <w:pStyle w:val="150"/>
        <w:rPr>
          <w:rFonts w:ascii="宋体" w:hAnsi="宋体" w:cs="宋体"/>
          <w:sz w:val="24"/>
        </w:rPr>
      </w:pPr>
    </w:p>
    <w:p w14:paraId="537A2A20">
      <w:pPr>
        <w:pStyle w:val="150"/>
        <w:rPr>
          <w:rFonts w:ascii="宋体" w:hAnsi="宋体" w:cs="宋体"/>
          <w:sz w:val="24"/>
        </w:rPr>
      </w:pPr>
    </w:p>
    <w:p w14:paraId="28120C9C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  应  商：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（盖章）</w:t>
      </w:r>
    </w:p>
    <w:p w14:paraId="3F586A16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法定代表人：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（签字）</w:t>
      </w:r>
    </w:p>
    <w:p w14:paraId="3CD72E2B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</w:t>
      </w:r>
    </w:p>
    <w:p w14:paraId="74DDE25A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委托代理人：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（签字） </w:t>
      </w:r>
    </w:p>
    <w:p w14:paraId="23D77A06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</w:t>
      </w:r>
    </w:p>
    <w:p w14:paraId="6C392B2B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联系人电话：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</w:t>
      </w:r>
    </w:p>
    <w:p w14:paraId="6EACD469">
      <w:pPr>
        <w:spacing w:line="500" w:lineRule="exact"/>
        <w:ind w:firstLine="1920" w:firstLineChars="8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日</w:t>
      </w:r>
    </w:p>
    <w:p w14:paraId="132D4171">
      <w:pPr>
        <w:pStyle w:val="150"/>
        <w:rPr>
          <w:rFonts w:ascii="宋体" w:hAnsi="宋体" w:cs="宋体"/>
          <w:sz w:val="28"/>
          <w:szCs w:val="28"/>
        </w:rPr>
      </w:pPr>
    </w:p>
    <w:p w14:paraId="33F15808">
      <w:pPr>
        <w:widowControl w:val="0"/>
        <w:kinsoku/>
        <w:autoSpaceDE/>
        <w:autoSpaceDN/>
        <w:adjustRightInd/>
        <w:snapToGrid/>
        <w:spacing w:line="520" w:lineRule="exact"/>
        <w:ind w:firstLine="0" w:firstLineChars="0"/>
        <w:jc w:val="both"/>
        <w:textAlignment w:val="auto"/>
        <w:rPr>
          <w:rFonts w:ascii="宋体" w:hAnsi="宋体" w:eastAsia="宋体" w:cs="Times New Roman"/>
          <w:b/>
          <w:bCs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注：如供应商是由法定代表人参加投标，则不需提供授权委托书</w:t>
      </w:r>
      <w:r>
        <w:rPr>
          <w:rFonts w:ascii="宋体" w:hAnsi="宋体" w:eastAsia="宋体" w:cs="宋体"/>
          <w:snapToGrid/>
          <w:kern w:val="0"/>
          <w:sz w:val="22"/>
          <w:szCs w:val="22"/>
          <w:lang w:eastAsia="zh-CN"/>
        </w:rPr>
        <w:br w:type="page"/>
      </w:r>
      <w:r>
        <w:rPr>
          <w:rFonts w:hint="eastAsia" w:ascii="宋体" w:hAnsi="宋体" w:eastAsia="宋体" w:cs="Times New Roman"/>
          <w:b/>
          <w:bCs/>
          <w:snapToGrid/>
          <w:kern w:val="2"/>
          <w:sz w:val="24"/>
          <w:szCs w:val="24"/>
          <w:lang w:eastAsia="zh-CN"/>
        </w:rPr>
        <w:t>附件二</w:t>
      </w:r>
    </w:p>
    <w:p w14:paraId="36D65E9E">
      <w:pPr>
        <w:spacing w:line="360" w:lineRule="auto"/>
        <w:jc w:val="center"/>
        <w:rPr>
          <w:rFonts w:ascii="宋体" w:hAnsi="宋体" w:eastAsia="宋体" w:cs="宋体"/>
          <w:b/>
          <w:sz w:val="28"/>
          <w:lang w:eastAsia="zh-CN"/>
        </w:rPr>
      </w:pPr>
      <w:r>
        <w:rPr>
          <w:rFonts w:hint="eastAsia" w:ascii="宋体" w:hAnsi="宋体" w:eastAsia="宋体" w:cs="宋体"/>
          <w:b/>
          <w:sz w:val="28"/>
          <w:lang w:eastAsia="zh-CN"/>
        </w:rPr>
        <w:t>《响应真实性承诺书》</w:t>
      </w:r>
    </w:p>
    <w:p w14:paraId="74DCFCFE">
      <w:pPr>
        <w:spacing w:line="360" w:lineRule="auto"/>
        <w:rPr>
          <w:rFonts w:ascii="宋体" w:hAnsi="宋体" w:eastAsia="宋体" w:cs="宋体"/>
          <w:u w:val="single"/>
          <w:lang w:eastAsia="zh-CN"/>
        </w:rPr>
      </w:pPr>
    </w:p>
    <w:p w14:paraId="625AA000">
      <w:pPr>
        <w:spacing w:line="360" w:lineRule="auto"/>
        <w:rPr>
          <w:rFonts w:ascii="宋体" w:hAnsi="宋体" w:eastAsia="宋体" w:cs="宋体"/>
          <w:sz w:val="28"/>
          <w:lang w:eastAsia="zh-CN"/>
        </w:rPr>
      </w:pPr>
      <w:r>
        <w:rPr>
          <w:rFonts w:hint="eastAsia" w:ascii="宋体" w:hAnsi="宋体" w:eastAsia="宋体" w:cs="宋体"/>
          <w:sz w:val="28"/>
          <w:u w:val="single"/>
          <w:lang w:eastAsia="zh-CN"/>
        </w:rPr>
        <w:t>（采购人）</w:t>
      </w:r>
      <w:r>
        <w:rPr>
          <w:rFonts w:hint="eastAsia" w:ascii="宋体" w:hAnsi="宋体" w:eastAsia="宋体" w:cs="宋体"/>
          <w:sz w:val="28"/>
          <w:lang w:eastAsia="zh-CN"/>
        </w:rPr>
        <w:t>：</w:t>
      </w:r>
    </w:p>
    <w:p w14:paraId="2C211CDD">
      <w:pPr>
        <w:spacing w:line="360" w:lineRule="auto"/>
        <w:ind w:firstLine="560" w:firstLineChars="200"/>
        <w:rPr>
          <w:rFonts w:ascii="宋体" w:hAnsi="宋体" w:eastAsia="宋体" w:cs="宋体"/>
          <w:sz w:val="28"/>
          <w:lang w:eastAsia="zh-CN"/>
        </w:rPr>
      </w:pPr>
      <w:r>
        <w:rPr>
          <w:rFonts w:hint="eastAsia" w:ascii="宋体" w:hAnsi="宋体" w:eastAsia="宋体" w:cs="宋体"/>
          <w:sz w:val="28"/>
          <w:lang w:eastAsia="zh-CN"/>
        </w:rPr>
        <w:t>我公司参与贵公司组织采购的</w:t>
      </w:r>
      <w:r>
        <w:rPr>
          <w:rFonts w:hint="eastAsia" w:ascii="宋体" w:hAnsi="宋体" w:eastAsia="宋体" w:cs="宋体"/>
          <w:sz w:val="28"/>
          <w:u w:val="single"/>
          <w:lang w:eastAsia="zh-CN"/>
        </w:rPr>
        <w:t xml:space="preserve">                   （项目名称/采购编号、标段名称/标段编号）</w:t>
      </w:r>
      <w:r>
        <w:rPr>
          <w:rFonts w:hint="eastAsia" w:ascii="宋体" w:hAnsi="宋体" w:eastAsia="宋体" w:cs="宋体"/>
          <w:sz w:val="28"/>
          <w:lang w:eastAsia="zh-CN"/>
        </w:rPr>
        <w:t>，我公司承诺所提交的资格申请表述、报名待审查材料、资格申请文件、响应文件内容是真实有效的。如有不实，则违反招标投标法“诚实信用”原则，我公司承担由此引发的所有责任。</w:t>
      </w:r>
    </w:p>
    <w:p w14:paraId="3DA27036">
      <w:pPr>
        <w:rPr>
          <w:rFonts w:ascii="宋体" w:hAnsi="宋体" w:eastAsia="宋体" w:cs="宋体"/>
          <w:lang w:eastAsia="zh-CN"/>
        </w:rPr>
      </w:pPr>
    </w:p>
    <w:p w14:paraId="2B1B866D">
      <w:pPr>
        <w:rPr>
          <w:rFonts w:ascii="宋体" w:hAnsi="宋体" w:eastAsia="宋体" w:cs="宋体"/>
          <w:lang w:eastAsia="zh-CN"/>
        </w:rPr>
      </w:pPr>
    </w:p>
    <w:p w14:paraId="444B0781">
      <w:pPr>
        <w:rPr>
          <w:rFonts w:ascii="宋体" w:hAnsi="宋体" w:eastAsia="宋体" w:cs="宋体"/>
          <w:lang w:eastAsia="zh-CN"/>
        </w:rPr>
      </w:pPr>
    </w:p>
    <w:p w14:paraId="6213A78C">
      <w:pPr>
        <w:rPr>
          <w:rFonts w:ascii="宋体" w:hAnsi="宋体" w:eastAsia="宋体" w:cs="宋体"/>
          <w:lang w:eastAsia="zh-CN"/>
        </w:rPr>
      </w:pPr>
    </w:p>
    <w:p w14:paraId="118D7998">
      <w:pPr>
        <w:rPr>
          <w:rFonts w:ascii="宋体" w:hAnsi="宋体" w:eastAsia="宋体" w:cs="宋体"/>
          <w:lang w:eastAsia="zh-CN"/>
        </w:rPr>
      </w:pPr>
    </w:p>
    <w:p w14:paraId="4A22BB86">
      <w:pPr>
        <w:rPr>
          <w:rFonts w:ascii="宋体" w:hAnsi="宋体" w:eastAsia="宋体" w:cs="宋体"/>
          <w:lang w:eastAsia="zh-CN"/>
        </w:rPr>
      </w:pPr>
    </w:p>
    <w:p w14:paraId="56147494">
      <w:pPr>
        <w:rPr>
          <w:rFonts w:ascii="宋体" w:hAnsi="宋体" w:eastAsia="宋体" w:cs="宋体"/>
          <w:lang w:eastAsia="zh-CN"/>
        </w:rPr>
      </w:pPr>
    </w:p>
    <w:tbl>
      <w:tblPr>
        <w:tblStyle w:val="7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3"/>
      </w:tblGrid>
      <w:tr w14:paraId="14F999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07D34B90">
            <w:pPr>
              <w:jc w:val="right"/>
              <w:rPr>
                <w:rFonts w:ascii="宋体" w:hAnsi="宋体" w:eastAsia="宋体" w:cs="宋体"/>
                <w:sz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eastAsia="zh-CN"/>
              </w:rPr>
              <w:t>供 应 商：                      （盖章）</w:t>
            </w:r>
          </w:p>
        </w:tc>
      </w:tr>
      <w:tr w14:paraId="2E2E14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014493CF">
            <w:pPr>
              <w:jc w:val="right"/>
              <w:rPr>
                <w:rFonts w:ascii="宋体" w:hAnsi="宋体" w:eastAsia="宋体" w:cs="宋体"/>
                <w:sz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eastAsia="zh-CN"/>
              </w:rPr>
              <w:t>法定代表人或其委托代理人：          （签字）</w:t>
            </w:r>
          </w:p>
        </w:tc>
      </w:tr>
      <w:tr w14:paraId="2FD5CB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3D8F3422">
            <w:pPr>
              <w:wordWrap w:val="0"/>
              <w:jc w:val="right"/>
              <w:rPr>
                <w:rFonts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 xml:space="preserve">地址：                                      </w:t>
            </w:r>
          </w:p>
        </w:tc>
      </w:tr>
      <w:tr w14:paraId="2DE38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3B646E46">
            <w:pPr>
              <w:ind w:firstLine="3640" w:firstLineChars="1300"/>
              <w:rPr>
                <w:rFonts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 xml:space="preserve">电话：                  </w:t>
            </w:r>
          </w:p>
        </w:tc>
      </w:tr>
      <w:tr w14:paraId="1EC826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2FEAA0AF">
            <w:pPr>
              <w:jc w:val="right"/>
              <w:rPr>
                <w:rFonts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 xml:space="preserve">        年        月        日</w:t>
            </w:r>
          </w:p>
        </w:tc>
      </w:tr>
    </w:tbl>
    <w:p w14:paraId="736C0B54">
      <w:pPr>
        <w:tabs>
          <w:tab w:val="left" w:pos="5747"/>
        </w:tabs>
        <w:spacing w:before="79" w:line="219" w:lineRule="auto"/>
        <w:ind w:left="5148"/>
        <w:jc w:val="right"/>
        <w:rPr>
          <w:rFonts w:asciiTheme="minorEastAsia" w:hAnsiTheme="minorEastAsia" w:eastAsiaTheme="minorEastAsia" w:cstheme="minorEastAsia"/>
          <w:lang w:eastAsia="zh-CN"/>
        </w:rPr>
      </w:pPr>
    </w:p>
    <w:bookmarkEnd w:id="0"/>
    <w:bookmarkEnd w:id="1"/>
    <w:bookmarkEnd w:id="2"/>
    <w:p w14:paraId="47BA650F">
      <w:pPr>
        <w:ind w:firstLine="720" w:firstLineChars="200"/>
        <w:rPr>
          <w:rFonts w:ascii="宋体" w:hAnsi="宋体" w:eastAsia="宋体" w:cs="宋体"/>
          <w:color w:val="auto"/>
          <w:sz w:val="36"/>
          <w:szCs w:val="36"/>
        </w:rPr>
      </w:pPr>
      <w:bookmarkStart w:id="3" w:name="_GoBack"/>
      <w:bookmarkEnd w:id="3"/>
    </w:p>
    <w:sectPr>
      <w:headerReference r:id="rId3" w:type="default"/>
      <w:footerReference r:id="rId4" w:type="default"/>
      <w:pgSz w:w="11905" w:h="16839"/>
      <w:pgMar w:top="1134" w:right="1134" w:bottom="1134" w:left="1134" w:header="0" w:footer="92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大宋简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EU-F1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E-F1">
    <w:altName w:val="Malgun Gothic"/>
    <w:panose1 w:val="00000000000000000000"/>
    <w:charset w:val="81"/>
    <w:family w:val="roman"/>
    <w:pitch w:val="default"/>
    <w:sig w:usb0="00000000" w:usb1="00000000" w:usb2="00000033" w:usb3="00000000" w:csb0="0008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隶书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Plotter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507368">
    <w:pPr>
      <w:tabs>
        <w:tab w:val="left" w:pos="5707"/>
      </w:tabs>
      <w:spacing w:line="169" w:lineRule="auto"/>
      <w:ind w:left="4282"/>
      <w:rPr>
        <w:rFonts w:ascii="Calibri" w:hAnsi="Calibri" w:eastAsia="宋体" w:cs="Calibri"/>
        <w:sz w:val="18"/>
        <w:szCs w:val="18"/>
        <w:lang w:eastAsia="zh-CN"/>
      </w:rPr>
    </w:pPr>
    <w:r>
      <w:rPr>
        <w:sz w:val="18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2" name="文本框 2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1C81C1">
                          <w:pPr>
                            <w:pStyle w:val="4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200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GuM7YuAgAAWQQAAA4AAABkcnMvZTJvRG9jLnhtbK1UzY7TMBC+I/EO&#10;lu80bVes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LNJWO7QAAAABQEAAA8AAAAAAAAAAQAgAAAAIgAAAGRycy9kb3ducmV2LnhtbFBLAQIUABQAAAAI&#10;AIdO4kBxrjO2LgIAAFkEAAAOAAAAAAAAAAEAIAAAAB8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1C81C1">
                    <w:pPr>
                      <w:pStyle w:val="4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200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17B311">
    <w:pPr>
      <w:pStyle w:val="50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7B40FC"/>
    <w:multiLevelType w:val="singleLevel"/>
    <w:tmpl w:val="8B7B40FC"/>
    <w:lvl w:ilvl="0" w:tentative="0">
      <w:start w:val="1"/>
      <w:numFmt w:val="decimal"/>
      <w:pStyle w:val="20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A058DE6B"/>
    <w:multiLevelType w:val="singleLevel"/>
    <w:tmpl w:val="A058DE6B"/>
    <w:lvl w:ilvl="0" w:tentative="0">
      <w:start w:val="1"/>
      <w:numFmt w:val="decimal"/>
      <w:pStyle w:val="40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>
    <w:nsid w:val="FD127FA4"/>
    <w:multiLevelType w:val="singleLevel"/>
    <w:tmpl w:val="FD127FA4"/>
    <w:lvl w:ilvl="0" w:tentative="0">
      <w:start w:val="2"/>
      <w:numFmt w:val="decimal"/>
      <w:pStyle w:val="41"/>
      <w:suff w:val="nothing"/>
      <w:lvlText w:val="%1、"/>
      <w:lvlJc w:val="left"/>
    </w:lvl>
  </w:abstractNum>
  <w:abstractNum w:abstractNumId="3">
    <w:nsid w:val="FFFFFF7C"/>
    <w:multiLevelType w:val="singleLevel"/>
    <w:tmpl w:val="FFFFFF7C"/>
    <w:lvl w:ilvl="0" w:tentative="0">
      <w:start w:val="1"/>
      <w:numFmt w:val="decimal"/>
      <w:pStyle w:val="439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4">
    <w:nsid w:val="FFFFFF7D"/>
    <w:multiLevelType w:val="singleLevel"/>
    <w:tmpl w:val="FFFFFF7D"/>
    <w:lvl w:ilvl="0" w:tentative="0">
      <w:start w:val="1"/>
      <w:numFmt w:val="decimal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5">
    <w:nsid w:val="FFFFFF7E"/>
    <w:multiLevelType w:val="singleLevel"/>
    <w:tmpl w:val="FFFFFF7E"/>
    <w:lvl w:ilvl="0" w:tentative="0">
      <w:start w:val="1"/>
      <w:numFmt w:val="decimal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6">
    <w:nsid w:val="FFFFFF7F"/>
    <w:multiLevelType w:val="singleLevel"/>
    <w:tmpl w:val="FFFFFF7F"/>
    <w:lvl w:ilvl="0" w:tentative="0">
      <w:start w:val="1"/>
      <w:numFmt w:val="decimal"/>
      <w:pStyle w:val="260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7">
    <w:nsid w:val="FFFFFF80"/>
    <w:multiLevelType w:val="singleLevel"/>
    <w:tmpl w:val="FFFFFF80"/>
    <w:lvl w:ilvl="0" w:tentative="0">
      <w:start w:val="1"/>
      <w:numFmt w:val="bullet"/>
      <w:pStyle w:val="362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8">
    <w:nsid w:val="FFFFFF81"/>
    <w:multiLevelType w:val="singleLevel"/>
    <w:tmpl w:val="FFFFFF81"/>
    <w:lvl w:ilvl="0" w:tentative="0">
      <w:start w:val="1"/>
      <w:numFmt w:val="bullet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9">
    <w:nsid w:val="FFFFFF82"/>
    <w:multiLevelType w:val="singleLevel"/>
    <w:tmpl w:val="FFFFFF82"/>
    <w:lvl w:ilvl="0" w:tentative="0">
      <w:start w:val="1"/>
      <w:numFmt w:val="bullet"/>
      <w:pStyle w:val="299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10">
    <w:nsid w:val="FFFFFF83"/>
    <w:multiLevelType w:val="singleLevel"/>
    <w:tmpl w:val="FFFFFF83"/>
    <w:lvl w:ilvl="0" w:tentative="0">
      <w:start w:val="1"/>
      <w:numFmt w:val="bullet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11">
    <w:nsid w:val="FFFFFF88"/>
    <w:multiLevelType w:val="singleLevel"/>
    <w:tmpl w:val="FFFFFF88"/>
    <w:lvl w:ilvl="0" w:tentative="0">
      <w:start w:val="1"/>
      <w:numFmt w:val="decimal"/>
      <w:pStyle w:val="283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2">
    <w:nsid w:val="FFFFFF89"/>
    <w:multiLevelType w:val="singleLevel"/>
    <w:tmpl w:val="FFFFFF89"/>
    <w:lvl w:ilvl="0" w:tentative="0">
      <w:start w:val="1"/>
      <w:numFmt w:val="bullet"/>
      <w:pStyle w:val="285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3">
    <w:nsid w:val="1031878B"/>
    <w:multiLevelType w:val="singleLevel"/>
    <w:tmpl w:val="1031878B"/>
    <w:lvl w:ilvl="0" w:tentative="0">
      <w:start w:val="1"/>
      <w:numFmt w:val="decimal"/>
      <w:pStyle w:val="22"/>
      <w:suff w:val="nothing"/>
      <w:lvlText w:val="%1、"/>
      <w:lvlJc w:val="left"/>
    </w:lvl>
  </w:abstractNum>
  <w:abstractNum w:abstractNumId="14">
    <w:nsid w:val="10914504"/>
    <w:multiLevelType w:val="multilevel"/>
    <w:tmpl w:val="10914504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</w:lvl>
    <w:lvl w:ilvl="4" w:tentative="0">
      <w:start w:val="1"/>
      <w:numFmt w:val="decimal"/>
      <w:pStyle w:val="440"/>
      <w:lvlText w:val="%1.%2.%3.%4.%5."/>
      <w:lvlJc w:val="left"/>
      <w:pPr>
        <w:tabs>
          <w:tab w:val="left" w:pos="992"/>
        </w:tabs>
        <w:ind w:left="992" w:hanging="992"/>
      </w:p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</w:lvl>
  </w:abstractNum>
  <w:abstractNum w:abstractNumId="15">
    <w:nsid w:val="19877313"/>
    <w:multiLevelType w:val="singleLevel"/>
    <w:tmpl w:val="19877313"/>
    <w:lvl w:ilvl="0" w:tentative="0">
      <w:start w:val="1"/>
      <w:numFmt w:val="decimal"/>
      <w:pStyle w:val="29"/>
      <w:suff w:val="nothing"/>
      <w:lvlText w:val="%1、"/>
      <w:lvlJc w:val="left"/>
    </w:lvl>
  </w:abstractNum>
  <w:abstractNum w:abstractNumId="16">
    <w:nsid w:val="2BF86160"/>
    <w:multiLevelType w:val="singleLevel"/>
    <w:tmpl w:val="2BF86160"/>
    <w:lvl w:ilvl="0" w:tentative="0">
      <w:start w:val="11"/>
      <w:numFmt w:val="decimal"/>
      <w:pStyle w:val="16"/>
      <w:lvlText w:val="%1."/>
      <w:lvlJc w:val="left"/>
      <w:pPr>
        <w:tabs>
          <w:tab w:val="left" w:pos="312"/>
        </w:tabs>
      </w:pPr>
    </w:lvl>
  </w:abstractNum>
  <w:abstractNum w:abstractNumId="17">
    <w:nsid w:val="347A60DD"/>
    <w:multiLevelType w:val="singleLevel"/>
    <w:tmpl w:val="347A60DD"/>
    <w:lvl w:ilvl="0" w:tentative="0">
      <w:start w:val="1"/>
      <w:numFmt w:val="decimal"/>
      <w:pStyle w:val="31"/>
      <w:suff w:val="nothing"/>
      <w:lvlText w:val="%1、"/>
      <w:lvlJc w:val="left"/>
    </w:lvl>
  </w:abstractNum>
  <w:abstractNum w:abstractNumId="18">
    <w:nsid w:val="3EE0F2E0"/>
    <w:multiLevelType w:val="singleLevel"/>
    <w:tmpl w:val="3EE0F2E0"/>
    <w:lvl w:ilvl="0" w:tentative="0">
      <w:start w:val="1"/>
      <w:numFmt w:val="decimal"/>
      <w:pStyle w:val="35"/>
      <w:suff w:val="nothing"/>
      <w:lvlText w:val="%1、"/>
      <w:lvlJc w:val="left"/>
    </w:lvl>
  </w:abstractNum>
  <w:abstractNum w:abstractNumId="19">
    <w:nsid w:val="595C3B7B"/>
    <w:multiLevelType w:val="singleLevel"/>
    <w:tmpl w:val="595C3B7B"/>
    <w:lvl w:ilvl="0" w:tentative="0">
      <w:start w:val="1"/>
      <w:numFmt w:val="decimal"/>
      <w:suff w:val="space"/>
      <w:lvlText w:val="%1."/>
      <w:lvlJc w:val="left"/>
    </w:lvl>
  </w:abstractNum>
  <w:abstractNum w:abstractNumId="20">
    <w:nsid w:val="5CEC43E6"/>
    <w:multiLevelType w:val="singleLevel"/>
    <w:tmpl w:val="5CEC43E6"/>
    <w:lvl w:ilvl="0" w:tentative="0">
      <w:start w:val="1"/>
      <w:numFmt w:val="decimal"/>
      <w:suff w:val="space"/>
      <w:lvlText w:val="%1."/>
      <w:lvlJc w:val="left"/>
    </w:lvl>
  </w:abstractNum>
  <w:abstractNum w:abstractNumId="21">
    <w:nsid w:val="637E28DD"/>
    <w:multiLevelType w:val="multilevel"/>
    <w:tmpl w:val="637E28DD"/>
    <w:lvl w:ilvl="0" w:tentative="0">
      <w:start w:val="1"/>
      <w:numFmt w:val="japaneseCounting"/>
      <w:pStyle w:val="18"/>
      <w:lvlText w:val="（%1）"/>
      <w:lvlJc w:val="left"/>
      <w:pPr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90042AA"/>
    <w:multiLevelType w:val="singleLevel"/>
    <w:tmpl w:val="690042AA"/>
    <w:lvl w:ilvl="0" w:tentative="0">
      <w:start w:val="1"/>
      <w:numFmt w:val="decimal"/>
      <w:pStyle w:val="58"/>
      <w:lvlText w:val="%1."/>
      <w:lvlJc w:val="left"/>
      <w:pPr>
        <w:tabs>
          <w:tab w:val="left" w:pos="312"/>
        </w:tabs>
      </w:pPr>
    </w:lvl>
  </w:abstractNum>
  <w:num w:numId="1">
    <w:abstractNumId w:val="16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3"/>
  </w:num>
  <w:num w:numId="5">
    <w:abstractNumId w:val="15"/>
  </w:num>
  <w:num w:numId="6">
    <w:abstractNumId w:val="17"/>
  </w:num>
  <w:num w:numId="7">
    <w:abstractNumId w:val="18"/>
  </w:num>
  <w:num w:numId="8">
    <w:abstractNumId w:val="1"/>
  </w:num>
  <w:num w:numId="9">
    <w:abstractNumId w:val="2"/>
  </w:num>
  <w:num w:numId="10">
    <w:abstractNumId w:val="22"/>
  </w:num>
  <w:num w:numId="11">
    <w:abstractNumId w:val="8"/>
  </w:num>
  <w:num w:numId="12">
    <w:abstractNumId w:val="6"/>
  </w:num>
  <w:num w:numId="13">
    <w:abstractNumId w:val="19"/>
  </w:num>
  <w:num w:numId="14">
    <w:abstractNumId w:val="20"/>
  </w:num>
  <w:num w:numId="15">
    <w:abstractNumId w:val="11"/>
  </w:num>
  <w:num w:numId="16">
    <w:abstractNumId w:val="12"/>
  </w:num>
  <w:num w:numId="17">
    <w:abstractNumId w:val="9"/>
  </w:num>
  <w:num w:numId="18">
    <w:abstractNumId w:val="5"/>
  </w:num>
  <w:num w:numId="19">
    <w:abstractNumId w:val="10"/>
  </w:num>
  <w:num w:numId="20">
    <w:abstractNumId w:val="7"/>
  </w:num>
  <w:num w:numId="21">
    <w:abstractNumId w:val="4"/>
  </w:num>
  <w:num w:numId="22">
    <w:abstractNumId w:val="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isplayBackgroundShape w:val="1"/>
  <w:bordersDoNotSurroundHeader w:val="0"/>
  <w:bordersDoNotSurroundFooter w:val="0"/>
  <w:hideSpellingErrors/>
  <w:hideGrammaticalError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FkOWVhY2VmODIyMDBiMzMzYzg0MWUyMmM4YjM4ZGQifQ=="/>
  </w:docVars>
  <w:rsids>
    <w:rsidRoot w:val="00A215D5"/>
    <w:rsid w:val="00002EB3"/>
    <w:rsid w:val="00020605"/>
    <w:rsid w:val="00027B07"/>
    <w:rsid w:val="00027F04"/>
    <w:rsid w:val="00050E91"/>
    <w:rsid w:val="00062B81"/>
    <w:rsid w:val="000648C1"/>
    <w:rsid w:val="00077D94"/>
    <w:rsid w:val="00086D74"/>
    <w:rsid w:val="000B3559"/>
    <w:rsid w:val="00105356"/>
    <w:rsid w:val="00107332"/>
    <w:rsid w:val="00124BF4"/>
    <w:rsid w:val="001640AE"/>
    <w:rsid w:val="00186057"/>
    <w:rsid w:val="001A2F5E"/>
    <w:rsid w:val="001E1D53"/>
    <w:rsid w:val="001E2C93"/>
    <w:rsid w:val="001E5C8A"/>
    <w:rsid w:val="001F03D0"/>
    <w:rsid w:val="00224DEE"/>
    <w:rsid w:val="002E001D"/>
    <w:rsid w:val="002E1CC3"/>
    <w:rsid w:val="00316089"/>
    <w:rsid w:val="00322007"/>
    <w:rsid w:val="00342FBF"/>
    <w:rsid w:val="00362B5B"/>
    <w:rsid w:val="00363F2C"/>
    <w:rsid w:val="00382AF6"/>
    <w:rsid w:val="00391863"/>
    <w:rsid w:val="003C61D3"/>
    <w:rsid w:val="003C6E3D"/>
    <w:rsid w:val="003C7344"/>
    <w:rsid w:val="003D33BA"/>
    <w:rsid w:val="00435733"/>
    <w:rsid w:val="0043607C"/>
    <w:rsid w:val="00444BFF"/>
    <w:rsid w:val="0046317F"/>
    <w:rsid w:val="004D2C77"/>
    <w:rsid w:val="004E047A"/>
    <w:rsid w:val="004F7AD5"/>
    <w:rsid w:val="005A74CF"/>
    <w:rsid w:val="005C2E59"/>
    <w:rsid w:val="005D3EA9"/>
    <w:rsid w:val="005D6CC9"/>
    <w:rsid w:val="005E138D"/>
    <w:rsid w:val="005F62E3"/>
    <w:rsid w:val="00630B55"/>
    <w:rsid w:val="006C4A01"/>
    <w:rsid w:val="006C5DFB"/>
    <w:rsid w:val="006E04E9"/>
    <w:rsid w:val="0070510A"/>
    <w:rsid w:val="007A05E0"/>
    <w:rsid w:val="007C1808"/>
    <w:rsid w:val="00805CDD"/>
    <w:rsid w:val="00850702"/>
    <w:rsid w:val="00852C2B"/>
    <w:rsid w:val="008700E7"/>
    <w:rsid w:val="00883577"/>
    <w:rsid w:val="008961DE"/>
    <w:rsid w:val="008F795E"/>
    <w:rsid w:val="0095230C"/>
    <w:rsid w:val="009C6484"/>
    <w:rsid w:val="009D7729"/>
    <w:rsid w:val="00A11A1A"/>
    <w:rsid w:val="00A215D5"/>
    <w:rsid w:val="00A23E9C"/>
    <w:rsid w:val="00A26599"/>
    <w:rsid w:val="00A45118"/>
    <w:rsid w:val="00AD5209"/>
    <w:rsid w:val="00B31789"/>
    <w:rsid w:val="00B46A17"/>
    <w:rsid w:val="00B73B69"/>
    <w:rsid w:val="00B749EE"/>
    <w:rsid w:val="00B83F63"/>
    <w:rsid w:val="00BD1803"/>
    <w:rsid w:val="00BF3EEA"/>
    <w:rsid w:val="00C12526"/>
    <w:rsid w:val="00C740D4"/>
    <w:rsid w:val="00CA1451"/>
    <w:rsid w:val="00CF01D2"/>
    <w:rsid w:val="00CF06AA"/>
    <w:rsid w:val="00CF5600"/>
    <w:rsid w:val="00D11453"/>
    <w:rsid w:val="00D16FA8"/>
    <w:rsid w:val="00D34F00"/>
    <w:rsid w:val="00D55898"/>
    <w:rsid w:val="00DF66BE"/>
    <w:rsid w:val="00E224D9"/>
    <w:rsid w:val="00E66A5F"/>
    <w:rsid w:val="00E70EA1"/>
    <w:rsid w:val="00E93D62"/>
    <w:rsid w:val="00EE4C1C"/>
    <w:rsid w:val="00F2698C"/>
    <w:rsid w:val="00F46AEE"/>
    <w:rsid w:val="00F620FC"/>
    <w:rsid w:val="00F644DC"/>
    <w:rsid w:val="00FA17F2"/>
    <w:rsid w:val="00FB03C8"/>
    <w:rsid w:val="00FC0D47"/>
    <w:rsid w:val="019A58A9"/>
    <w:rsid w:val="01A7647D"/>
    <w:rsid w:val="025A5676"/>
    <w:rsid w:val="02DA1F3A"/>
    <w:rsid w:val="04CB64C9"/>
    <w:rsid w:val="05972365"/>
    <w:rsid w:val="05ED01D7"/>
    <w:rsid w:val="072F4F4B"/>
    <w:rsid w:val="083B347B"/>
    <w:rsid w:val="09141ECC"/>
    <w:rsid w:val="0A8A1324"/>
    <w:rsid w:val="0A8C4462"/>
    <w:rsid w:val="0AA80D6E"/>
    <w:rsid w:val="0BB83CBF"/>
    <w:rsid w:val="0D0504FC"/>
    <w:rsid w:val="0DC67C8B"/>
    <w:rsid w:val="0E601E8E"/>
    <w:rsid w:val="0EE17057"/>
    <w:rsid w:val="0F5F3EF3"/>
    <w:rsid w:val="1019244B"/>
    <w:rsid w:val="106D400A"/>
    <w:rsid w:val="1092654A"/>
    <w:rsid w:val="10FF2DF9"/>
    <w:rsid w:val="13072C60"/>
    <w:rsid w:val="1309540B"/>
    <w:rsid w:val="13D40FA2"/>
    <w:rsid w:val="13F61EB3"/>
    <w:rsid w:val="140212F1"/>
    <w:rsid w:val="152F2B0F"/>
    <w:rsid w:val="15B40E25"/>
    <w:rsid w:val="16BC60CF"/>
    <w:rsid w:val="1749657B"/>
    <w:rsid w:val="17725C08"/>
    <w:rsid w:val="17936E30"/>
    <w:rsid w:val="17CC0594"/>
    <w:rsid w:val="18862D94"/>
    <w:rsid w:val="1A670100"/>
    <w:rsid w:val="1A9206A2"/>
    <w:rsid w:val="1C2C0CF0"/>
    <w:rsid w:val="1CA613B3"/>
    <w:rsid w:val="1D037BAD"/>
    <w:rsid w:val="1D320145"/>
    <w:rsid w:val="1D997CFD"/>
    <w:rsid w:val="1E6559B9"/>
    <w:rsid w:val="1E937715"/>
    <w:rsid w:val="20670E5A"/>
    <w:rsid w:val="20D504DF"/>
    <w:rsid w:val="21091F67"/>
    <w:rsid w:val="21890AFA"/>
    <w:rsid w:val="21C42753"/>
    <w:rsid w:val="230961F8"/>
    <w:rsid w:val="23270D74"/>
    <w:rsid w:val="246527AE"/>
    <w:rsid w:val="2530265F"/>
    <w:rsid w:val="25547501"/>
    <w:rsid w:val="262B0B7B"/>
    <w:rsid w:val="26681488"/>
    <w:rsid w:val="267F67D1"/>
    <w:rsid w:val="27CB3FBD"/>
    <w:rsid w:val="27D63112"/>
    <w:rsid w:val="29085B60"/>
    <w:rsid w:val="2A89415C"/>
    <w:rsid w:val="2BB26B09"/>
    <w:rsid w:val="2C3456B9"/>
    <w:rsid w:val="2C4B162F"/>
    <w:rsid w:val="2C4D1EBF"/>
    <w:rsid w:val="2CAA3526"/>
    <w:rsid w:val="2D067C05"/>
    <w:rsid w:val="2E972A25"/>
    <w:rsid w:val="2EC27C8A"/>
    <w:rsid w:val="2F5C2225"/>
    <w:rsid w:val="30B65A64"/>
    <w:rsid w:val="30B65FDA"/>
    <w:rsid w:val="30DA7426"/>
    <w:rsid w:val="31FD3A06"/>
    <w:rsid w:val="32844026"/>
    <w:rsid w:val="33895886"/>
    <w:rsid w:val="34410D3E"/>
    <w:rsid w:val="34E92039"/>
    <w:rsid w:val="35194D4D"/>
    <w:rsid w:val="360311CD"/>
    <w:rsid w:val="37CD1A92"/>
    <w:rsid w:val="382611A3"/>
    <w:rsid w:val="391536F1"/>
    <w:rsid w:val="396F1511"/>
    <w:rsid w:val="3A53733A"/>
    <w:rsid w:val="3AA840F1"/>
    <w:rsid w:val="3AE81CB1"/>
    <w:rsid w:val="3D46292C"/>
    <w:rsid w:val="3D643F81"/>
    <w:rsid w:val="3DCC1FE5"/>
    <w:rsid w:val="3F0D2436"/>
    <w:rsid w:val="3F361317"/>
    <w:rsid w:val="3FBA52C7"/>
    <w:rsid w:val="3FF85568"/>
    <w:rsid w:val="40061FE5"/>
    <w:rsid w:val="40A67324"/>
    <w:rsid w:val="42894808"/>
    <w:rsid w:val="42CA00D5"/>
    <w:rsid w:val="44EE129A"/>
    <w:rsid w:val="452E2F6A"/>
    <w:rsid w:val="46072613"/>
    <w:rsid w:val="47B8450C"/>
    <w:rsid w:val="48004B07"/>
    <w:rsid w:val="4B313C8F"/>
    <w:rsid w:val="4B591900"/>
    <w:rsid w:val="4C5D7E7B"/>
    <w:rsid w:val="4E7A37F5"/>
    <w:rsid w:val="4F010B06"/>
    <w:rsid w:val="504B75A0"/>
    <w:rsid w:val="51183927"/>
    <w:rsid w:val="547D1271"/>
    <w:rsid w:val="55321318"/>
    <w:rsid w:val="55A35789"/>
    <w:rsid w:val="55A619D7"/>
    <w:rsid w:val="55E12038"/>
    <w:rsid w:val="56BB38EE"/>
    <w:rsid w:val="578F78B9"/>
    <w:rsid w:val="57E47DE0"/>
    <w:rsid w:val="589C6D78"/>
    <w:rsid w:val="5A49189F"/>
    <w:rsid w:val="5BC915F8"/>
    <w:rsid w:val="5D6F0D72"/>
    <w:rsid w:val="5F524A8A"/>
    <w:rsid w:val="6094289E"/>
    <w:rsid w:val="60B371C8"/>
    <w:rsid w:val="61294563"/>
    <w:rsid w:val="62A3501A"/>
    <w:rsid w:val="62D87031"/>
    <w:rsid w:val="636168D9"/>
    <w:rsid w:val="63643991"/>
    <w:rsid w:val="639D1F36"/>
    <w:rsid w:val="641E4566"/>
    <w:rsid w:val="644E13CF"/>
    <w:rsid w:val="64CD637E"/>
    <w:rsid w:val="65904EE3"/>
    <w:rsid w:val="675608AD"/>
    <w:rsid w:val="6773320D"/>
    <w:rsid w:val="67BA7EF8"/>
    <w:rsid w:val="68A4505F"/>
    <w:rsid w:val="69821E2D"/>
    <w:rsid w:val="69A753F0"/>
    <w:rsid w:val="6A707002"/>
    <w:rsid w:val="6A9426A8"/>
    <w:rsid w:val="6B367D1E"/>
    <w:rsid w:val="6CF055B9"/>
    <w:rsid w:val="6D31219F"/>
    <w:rsid w:val="6EB9578E"/>
    <w:rsid w:val="6FE4739E"/>
    <w:rsid w:val="719B7311"/>
    <w:rsid w:val="72AF5315"/>
    <w:rsid w:val="72BF7C4E"/>
    <w:rsid w:val="744C5512"/>
    <w:rsid w:val="75226272"/>
    <w:rsid w:val="76E21B2F"/>
    <w:rsid w:val="776B5E65"/>
    <w:rsid w:val="781A76D5"/>
    <w:rsid w:val="78216CB5"/>
    <w:rsid w:val="7A592736"/>
    <w:rsid w:val="7DCE6F97"/>
    <w:rsid w:val="7EB140BF"/>
    <w:rsid w:val="7EEA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qFormat="1" w:unhideWhenUsed="0" w:uiPriority="0" w:name="Table Simple 1"/>
    <w:lsdException w:qFormat="1" w:unhideWhenUsed="0" w:uiPriority="0" w:name="Table Simple 2"/>
    <w:lsdException w:qFormat="1" w:unhideWhenUsed="0" w:uiPriority="0" w:name="Table Simple 3"/>
    <w:lsdException w:qFormat="1" w:unhideWhenUsed="0" w:uiPriority="0" w:name="Table Classic 1"/>
    <w:lsdException w:qFormat="1" w:unhideWhenUsed="0" w:uiPriority="0" w:name="Table Classic 2"/>
    <w:lsdException w:qFormat="1" w:unhideWhenUsed="0" w:uiPriority="0" w:name="Table Classic 3"/>
    <w:lsdException w:qFormat="1" w:unhideWhenUsed="0" w:uiPriority="0" w:name="Table Classic 4"/>
    <w:lsdException w:qFormat="1" w:unhideWhenUsed="0" w:uiPriority="0" w:name="Table Colorful 1"/>
    <w:lsdException w:qFormat="1" w:unhideWhenUsed="0" w:uiPriority="0" w:name="Table Colorful 2"/>
    <w:lsdException w:qFormat="1" w:unhideWhenUsed="0" w:uiPriority="0" w:name="Table Colorful 3"/>
    <w:lsdException w:qFormat="1" w:unhideWhenUsed="0" w:uiPriority="0" w:name="Table Columns 1"/>
    <w:lsdException w:qFormat="1" w:unhideWhenUsed="0" w:uiPriority="0" w:name="Table Columns 2"/>
    <w:lsdException w:qFormat="1" w:unhideWhenUsed="0" w:uiPriority="0" w:name="Table Columns 3"/>
    <w:lsdException w:qFormat="1" w:unhideWhenUsed="0" w:uiPriority="0" w:name="Table Columns 4"/>
    <w:lsdException w:qFormat="1" w:unhideWhenUsed="0" w:uiPriority="0" w:name="Table Columns 5"/>
    <w:lsdException w:qFormat="1" w:unhideWhenUsed="0" w:uiPriority="0" w:name="Table Grid 1"/>
    <w:lsdException w:qFormat="1" w:unhideWhenUsed="0" w:uiPriority="0" w:name="Table Grid 2"/>
    <w:lsdException w:qFormat="1" w:unhideWhenUsed="0" w:uiPriority="0" w:name="Table Grid 3"/>
    <w:lsdException w:qFormat="1" w:unhideWhenUsed="0" w:uiPriority="0" w:name="Table Grid 4"/>
    <w:lsdException w:qFormat="1" w:unhideWhenUsed="0" w:uiPriority="0" w:name="Table Grid 5"/>
    <w:lsdException w:qFormat="1" w:unhideWhenUsed="0" w:uiPriority="0" w:name="Table Grid 6"/>
    <w:lsdException w:qFormat="1" w:unhideWhenUsed="0" w:uiPriority="0" w:name="Table Grid 7"/>
    <w:lsdException w:qFormat="1" w:unhideWhenUsed="0" w:uiPriority="0" w:name="Table Grid 8"/>
    <w:lsdException w:qFormat="1" w:unhideWhenUsed="0" w:uiPriority="0" w:name="Table List 1"/>
    <w:lsdException w:qFormat="1" w:unhideWhenUsed="0" w:uiPriority="0" w:name="Table List 2"/>
    <w:lsdException w:qFormat="1" w:unhideWhenUsed="0" w:uiPriority="0" w:name="Table List 3"/>
    <w:lsdException w:qFormat="1" w:unhideWhenUsed="0" w:uiPriority="0" w:name="Table List 4"/>
    <w:lsdException w:qFormat="1" w:unhideWhenUsed="0" w:uiPriority="0" w:name="Table List 5"/>
    <w:lsdException w:qFormat="1" w:unhideWhenUsed="0" w:uiPriority="0" w:name="Table List 6"/>
    <w:lsdException w:qFormat="1" w:unhideWhenUsed="0" w:uiPriority="0" w:name="Table List 7"/>
    <w:lsdException w:qFormat="1" w:unhideWhenUsed="0" w:uiPriority="0" w:name="Table List 8"/>
    <w:lsdException w:qFormat="1" w:unhideWhenUsed="0" w:uiPriority="0" w:name="Table 3D effects 1"/>
    <w:lsdException w:qFormat="1" w:unhideWhenUsed="0" w:uiPriority="0" w:name="Table 3D effects 2"/>
    <w:lsdException w:qFormat="1" w:unhideWhenUsed="0" w:uiPriority="0" w:name="Table 3D effects 3"/>
    <w:lsdException w:qFormat="1" w:unhideWhenUsed="0" w:uiPriority="0" w:name="Table Contemporary"/>
    <w:lsdException w:qFormat="1" w:unhideWhenUsed="0" w:uiPriority="0" w:name="Table Elegant"/>
    <w:lsdException w:qFormat="1" w:unhideWhenUsed="0" w:uiPriority="0" w:name="Table Professional"/>
    <w:lsdException w:qFormat="1" w:unhideWhenUsed="0" w:uiPriority="0" w:name="Table Subtle 1"/>
    <w:lsdException w:qFormat="1" w:unhideWhenUsed="0" w:uiPriority="0" w:name="Table Subtle 2"/>
    <w:lsdException w:qFormat="1" w:unhideWhenUsed="0" w:uiPriority="0" w:name="Table Web 1"/>
    <w:lsdException w:qFormat="1" w:unhideWhenUsed="0" w:uiPriority="0" w:name="Table Web 2"/>
    <w:lsdException w:qFormat="1" w:unhideWhenUsed="0"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qFormat="1" w:unhideWhenUsed="0"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4">
    <w:name w:val="heading 1"/>
    <w:basedOn w:val="1"/>
    <w:next w:val="1"/>
    <w:link w:val="170"/>
    <w:qFormat/>
    <w:uiPriority w:val="0"/>
    <w:pPr>
      <w:keepNext/>
      <w:overflowPunct w:val="0"/>
      <w:spacing w:line="480" w:lineRule="auto"/>
      <w:ind w:firstLine="420"/>
      <w:outlineLvl w:val="0"/>
    </w:pPr>
    <w:rPr>
      <w:rFonts w:ascii="汉仪大宋简" w:eastAsia="汉仪大宋简"/>
      <w:kern w:val="28"/>
      <w:sz w:val="22"/>
      <w:szCs w:val="26"/>
    </w:rPr>
  </w:style>
  <w:style w:type="paragraph" w:styleId="5">
    <w:name w:val="heading 2"/>
    <w:basedOn w:val="1"/>
    <w:next w:val="6"/>
    <w:link w:val="171"/>
    <w:qFormat/>
    <w:uiPriority w:val="0"/>
    <w:pPr>
      <w:keepNext/>
      <w:overflowPunct w:val="0"/>
      <w:ind w:firstLine="420"/>
      <w:outlineLvl w:val="1"/>
    </w:pPr>
    <w:rPr>
      <w:rFonts w:eastAsia="黑体"/>
    </w:rPr>
  </w:style>
  <w:style w:type="paragraph" w:styleId="7">
    <w:name w:val="heading 3"/>
    <w:basedOn w:val="1"/>
    <w:next w:val="1"/>
    <w:link w:val="172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8">
    <w:name w:val="heading 4"/>
    <w:basedOn w:val="1"/>
    <w:next w:val="1"/>
    <w:link w:val="164"/>
    <w:qFormat/>
    <w:uiPriority w:val="0"/>
    <w:pPr>
      <w:keepNext/>
      <w:keepLines/>
      <w:widowControl w:val="0"/>
      <w:kinsoku/>
      <w:autoSpaceDE/>
      <w:autoSpaceDN/>
      <w:adjustRightInd/>
      <w:snapToGrid/>
      <w:spacing w:before="280" w:after="290" w:line="376" w:lineRule="auto"/>
      <w:jc w:val="both"/>
      <w:textAlignment w:val="auto"/>
      <w:outlineLvl w:val="3"/>
    </w:pPr>
    <w:rPr>
      <w:rFonts w:eastAsia="黑体" w:cs="Times New Roman"/>
      <w:b/>
      <w:bCs/>
      <w:snapToGrid/>
      <w:color w:val="auto"/>
      <w:kern w:val="2"/>
      <w:sz w:val="28"/>
      <w:szCs w:val="28"/>
      <w:lang w:eastAsia="zh-CN"/>
    </w:rPr>
  </w:style>
  <w:style w:type="paragraph" w:styleId="9">
    <w:name w:val="heading 5"/>
    <w:basedOn w:val="1"/>
    <w:next w:val="1"/>
    <w:link w:val="165"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jc w:val="both"/>
      <w:textAlignment w:val="auto"/>
      <w:outlineLvl w:val="4"/>
    </w:pPr>
    <w:rPr>
      <w:rFonts w:ascii="Times New Roman" w:hAnsi="Times New Roman" w:eastAsia="黑体" w:cs="Times New Roman"/>
      <w:bCs/>
      <w:snapToGrid/>
      <w:color w:val="auto"/>
      <w:kern w:val="2"/>
      <w:szCs w:val="28"/>
      <w:lang w:eastAsia="zh-CN"/>
    </w:rPr>
  </w:style>
  <w:style w:type="paragraph" w:styleId="10">
    <w:name w:val="heading 6"/>
    <w:basedOn w:val="1"/>
    <w:next w:val="1"/>
    <w:link w:val="166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jc w:val="both"/>
      <w:textAlignment w:val="auto"/>
      <w:outlineLvl w:val="5"/>
    </w:pPr>
    <w:rPr>
      <w:rFonts w:eastAsia="黑体" w:cs="Times New Roman"/>
      <w:b/>
      <w:bCs/>
      <w:snapToGrid/>
      <w:color w:val="auto"/>
      <w:kern w:val="2"/>
      <w:sz w:val="24"/>
      <w:szCs w:val="24"/>
      <w:lang w:eastAsia="zh-CN"/>
    </w:rPr>
  </w:style>
  <w:style w:type="paragraph" w:styleId="11">
    <w:name w:val="heading 7"/>
    <w:basedOn w:val="1"/>
    <w:next w:val="1"/>
    <w:link w:val="167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jc w:val="both"/>
      <w:textAlignment w:val="auto"/>
      <w:outlineLvl w:val="6"/>
    </w:pPr>
    <w:rPr>
      <w:rFonts w:ascii="Times New Roman" w:hAnsi="Times New Roman" w:eastAsia="宋体" w:cs="Times New Roman"/>
      <w:b/>
      <w:bCs/>
      <w:snapToGrid/>
      <w:color w:val="auto"/>
      <w:kern w:val="2"/>
      <w:sz w:val="24"/>
      <w:szCs w:val="24"/>
      <w:lang w:eastAsia="zh-CN"/>
    </w:rPr>
  </w:style>
  <w:style w:type="paragraph" w:styleId="12">
    <w:name w:val="heading 8"/>
    <w:basedOn w:val="1"/>
    <w:next w:val="1"/>
    <w:link w:val="168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4"/>
      <w:lang w:eastAsia="zh-CN"/>
    </w:rPr>
  </w:style>
  <w:style w:type="paragraph" w:styleId="13">
    <w:name w:val="heading 9"/>
    <w:basedOn w:val="1"/>
    <w:next w:val="1"/>
    <w:link w:val="169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jc w:val="both"/>
      <w:textAlignment w:val="auto"/>
      <w:outlineLvl w:val="8"/>
    </w:pPr>
    <w:rPr>
      <w:rFonts w:eastAsia="黑体" w:cs="Times New Roman"/>
      <w:snapToGrid/>
      <w:color w:val="auto"/>
      <w:kern w:val="2"/>
      <w:lang w:eastAsia="zh-CN"/>
    </w:rPr>
  </w:style>
  <w:style w:type="character" w:default="1" w:styleId="122">
    <w:name w:val="Default Paragraph Font"/>
    <w:semiHidden/>
    <w:unhideWhenUsed/>
    <w:qFormat/>
    <w:uiPriority w:val="1"/>
  </w:style>
  <w:style w:type="table" w:default="1" w:styleId="7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 w:firstLineChars="20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paragraph" w:styleId="14">
    <w:name w:val="List 3"/>
    <w:basedOn w:val="1"/>
    <w:qFormat/>
    <w:uiPriority w:val="0"/>
    <w:pPr>
      <w:widowControl w:val="0"/>
      <w:kinsoku/>
      <w:autoSpaceDE/>
      <w:autoSpaceDN/>
      <w:adjustRightInd/>
      <w:snapToGrid/>
      <w:ind w:left="1260" w:hanging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15">
    <w:name w:val="toc 7"/>
    <w:basedOn w:val="1"/>
    <w:next w:val="1"/>
    <w:qFormat/>
    <w:uiPriority w:val="0"/>
    <w:pPr>
      <w:widowControl w:val="0"/>
      <w:kinsoku/>
      <w:autoSpaceDE/>
      <w:autoSpaceDN/>
      <w:adjustRightInd/>
      <w:snapToGrid/>
      <w:ind w:left="1260"/>
      <w:textAlignment w:val="auto"/>
    </w:pPr>
    <w:rPr>
      <w:rFonts w:ascii="Calibri" w:hAnsi="Calibri" w:eastAsia="宋体" w:cs="Times New Roman"/>
      <w:snapToGrid/>
      <w:color w:val="auto"/>
      <w:kern w:val="2"/>
      <w:sz w:val="18"/>
      <w:szCs w:val="18"/>
      <w:lang w:eastAsia="zh-CN"/>
    </w:rPr>
  </w:style>
  <w:style w:type="paragraph" w:styleId="16">
    <w:name w:val="List Number 2"/>
    <w:basedOn w:val="1"/>
    <w:qFormat/>
    <w:uiPriority w:val="0"/>
    <w:pPr>
      <w:widowControl w:val="0"/>
      <w:numPr>
        <w:ilvl w:val="0"/>
        <w:numId w:val="1"/>
      </w:numPr>
      <w:tabs>
        <w:tab w:val="left" w:pos="78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17">
    <w:name w:val="Note Heading"/>
    <w:basedOn w:val="1"/>
    <w:next w:val="1"/>
    <w:link w:val="173"/>
    <w:qFormat/>
    <w:uiPriority w:val="0"/>
    <w:pPr>
      <w:widowControl w:val="0"/>
      <w:kinsoku/>
      <w:autoSpaceDE/>
      <w:autoSpaceDN/>
      <w:adjustRightInd/>
      <w:snapToGrid/>
      <w:jc w:val="center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18">
    <w:name w:val="List Bullet 4"/>
    <w:basedOn w:val="1"/>
    <w:qFormat/>
    <w:uiPriority w:val="0"/>
    <w:pPr>
      <w:widowControl w:val="0"/>
      <w:numPr>
        <w:ilvl w:val="0"/>
        <w:numId w:val="2"/>
      </w:numPr>
      <w:tabs>
        <w:tab w:val="left" w:pos="162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19">
    <w:name w:val="E-mail Signature"/>
    <w:basedOn w:val="1"/>
    <w:link w:val="16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仿宋_GB2312" w:hAnsi="Times New Roman" w:eastAsia="仿宋_GB2312" w:cs="Times New Roman"/>
      <w:snapToGrid/>
      <w:color w:val="auto"/>
      <w:kern w:val="2"/>
      <w:sz w:val="34"/>
      <w:szCs w:val="20"/>
      <w:lang w:eastAsia="zh-CN"/>
    </w:rPr>
  </w:style>
  <w:style w:type="paragraph" w:styleId="20">
    <w:name w:val="List Number"/>
    <w:basedOn w:val="1"/>
    <w:qFormat/>
    <w:uiPriority w:val="0"/>
    <w:pPr>
      <w:widowControl w:val="0"/>
      <w:numPr>
        <w:ilvl w:val="0"/>
        <w:numId w:val="3"/>
      </w:numPr>
      <w:tabs>
        <w:tab w:val="left" w:pos="36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21">
    <w:name w:val="caption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before="152" w:after="160"/>
      <w:jc w:val="both"/>
      <w:textAlignment w:val="auto"/>
    </w:pPr>
    <w:rPr>
      <w:rFonts w:eastAsia="黑体" w:cs="Times New Roman"/>
      <w:snapToGrid/>
      <w:color w:val="auto"/>
      <w:kern w:val="2"/>
      <w:sz w:val="20"/>
      <w:szCs w:val="20"/>
      <w:lang w:eastAsia="zh-CN"/>
    </w:rPr>
  </w:style>
  <w:style w:type="paragraph" w:styleId="22">
    <w:name w:val="List Bullet"/>
    <w:basedOn w:val="1"/>
    <w:qFormat/>
    <w:uiPriority w:val="0"/>
    <w:pPr>
      <w:widowControl w:val="0"/>
      <w:numPr>
        <w:ilvl w:val="0"/>
        <w:numId w:val="4"/>
      </w:numPr>
      <w:tabs>
        <w:tab w:val="left" w:pos="36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23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widowControl w:val="0"/>
      <w:kinsoku/>
      <w:autoSpaceDE/>
      <w:autoSpaceDN/>
      <w:adjustRightInd/>
      <w:ind w:left="2880"/>
      <w:jc w:val="both"/>
      <w:textAlignment w:val="auto"/>
    </w:pPr>
    <w:rPr>
      <w:rFonts w:eastAsia="宋体"/>
      <w:snapToGrid/>
      <w:color w:val="auto"/>
      <w:kern w:val="2"/>
      <w:sz w:val="24"/>
      <w:szCs w:val="24"/>
      <w:lang w:eastAsia="zh-CN"/>
    </w:rPr>
  </w:style>
  <w:style w:type="paragraph" w:styleId="24">
    <w:name w:val="Document Map"/>
    <w:basedOn w:val="1"/>
    <w:link w:val="174"/>
    <w:qFormat/>
    <w:uiPriority w:val="0"/>
    <w:pPr>
      <w:widowControl w:val="0"/>
      <w:shd w:val="clear" w:color="auto" w:fill="00008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25">
    <w:name w:val="annotation text"/>
    <w:basedOn w:val="1"/>
    <w:link w:val="175"/>
    <w:qFormat/>
    <w:uiPriority w:val="0"/>
    <w:pPr>
      <w:widowControl w:val="0"/>
      <w:kinsoku/>
      <w:autoSpaceDE/>
      <w:autoSpaceDN/>
      <w:adjustRightInd/>
      <w:snapToGrid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26">
    <w:name w:val="Salutation"/>
    <w:basedOn w:val="1"/>
    <w:next w:val="1"/>
    <w:link w:val="176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27">
    <w:name w:val="Body Text 3"/>
    <w:basedOn w:val="1"/>
    <w:link w:val="177"/>
    <w:qFormat/>
    <w:uiPriority w:val="0"/>
    <w:pPr>
      <w:widowControl w:val="0"/>
      <w:kinsoku/>
      <w:autoSpaceDE/>
      <w:autoSpaceDN/>
      <w:adjustRightInd/>
      <w:snapToGrid/>
      <w:spacing w:after="1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16"/>
      <w:szCs w:val="16"/>
      <w:lang w:eastAsia="zh-CN"/>
    </w:rPr>
  </w:style>
  <w:style w:type="paragraph" w:styleId="28">
    <w:name w:val="Closing"/>
    <w:basedOn w:val="1"/>
    <w:link w:val="178"/>
    <w:qFormat/>
    <w:uiPriority w:val="0"/>
    <w:pPr>
      <w:widowControl w:val="0"/>
      <w:kinsoku/>
      <w:autoSpaceDE/>
      <w:autoSpaceDN/>
      <w:adjustRightInd/>
      <w:snapToGrid/>
      <w:ind w:left="43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29">
    <w:name w:val="List Bullet 3"/>
    <w:basedOn w:val="1"/>
    <w:qFormat/>
    <w:uiPriority w:val="0"/>
    <w:pPr>
      <w:widowControl w:val="0"/>
      <w:numPr>
        <w:ilvl w:val="0"/>
        <w:numId w:val="5"/>
      </w:numPr>
      <w:tabs>
        <w:tab w:val="left" w:pos="120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30">
    <w:name w:val="Body Text"/>
    <w:basedOn w:val="1"/>
    <w:link w:val="191"/>
    <w:semiHidden/>
    <w:qFormat/>
    <w:uiPriority w:val="0"/>
  </w:style>
  <w:style w:type="paragraph" w:styleId="31">
    <w:name w:val="List Number 3"/>
    <w:basedOn w:val="1"/>
    <w:qFormat/>
    <w:uiPriority w:val="0"/>
    <w:pPr>
      <w:widowControl w:val="0"/>
      <w:numPr>
        <w:ilvl w:val="0"/>
        <w:numId w:val="6"/>
      </w:numPr>
      <w:tabs>
        <w:tab w:val="left" w:pos="120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32">
    <w:name w:val="List 2"/>
    <w:basedOn w:val="1"/>
    <w:qFormat/>
    <w:uiPriority w:val="0"/>
    <w:pPr>
      <w:widowControl w:val="0"/>
      <w:kinsoku/>
      <w:autoSpaceDE/>
      <w:autoSpaceDN/>
      <w:adjustRightInd/>
      <w:snapToGrid/>
      <w:ind w:left="840" w:hanging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33">
    <w:name w:val="List Continue"/>
    <w:basedOn w:val="1"/>
    <w:qFormat/>
    <w:uiPriority w:val="0"/>
    <w:pPr>
      <w:widowControl w:val="0"/>
      <w:kinsoku/>
      <w:autoSpaceDE/>
      <w:autoSpaceDN/>
      <w:adjustRightInd/>
      <w:snapToGrid/>
      <w:spacing w:after="120"/>
      <w:ind w:left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34">
    <w:name w:val="Block Text"/>
    <w:basedOn w:val="1"/>
    <w:qFormat/>
    <w:uiPriority w:val="0"/>
    <w:pPr>
      <w:widowControl w:val="0"/>
      <w:kinsoku/>
      <w:autoSpaceDE/>
      <w:autoSpaceDN/>
      <w:adjustRightInd/>
      <w:snapToGrid/>
      <w:spacing w:after="120"/>
      <w:ind w:left="1440" w:right="144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35">
    <w:name w:val="List Bullet 2"/>
    <w:basedOn w:val="1"/>
    <w:qFormat/>
    <w:uiPriority w:val="0"/>
    <w:pPr>
      <w:widowControl w:val="0"/>
      <w:numPr>
        <w:ilvl w:val="0"/>
        <w:numId w:val="7"/>
      </w:numPr>
      <w:tabs>
        <w:tab w:val="left" w:pos="78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36">
    <w:name w:val="HTML Address"/>
    <w:basedOn w:val="1"/>
    <w:link w:val="179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i/>
      <w:iCs/>
      <w:snapToGrid/>
      <w:color w:val="auto"/>
      <w:kern w:val="2"/>
      <w:szCs w:val="24"/>
      <w:lang w:eastAsia="zh-CN"/>
    </w:rPr>
  </w:style>
  <w:style w:type="paragraph" w:styleId="37">
    <w:name w:val="toc 5"/>
    <w:basedOn w:val="1"/>
    <w:next w:val="1"/>
    <w:qFormat/>
    <w:uiPriority w:val="0"/>
    <w:pPr>
      <w:widowControl w:val="0"/>
      <w:kinsoku/>
      <w:autoSpaceDE/>
      <w:autoSpaceDN/>
      <w:adjustRightInd/>
      <w:snapToGrid/>
      <w:ind w:left="840"/>
      <w:textAlignment w:val="auto"/>
    </w:pPr>
    <w:rPr>
      <w:rFonts w:ascii="Calibri" w:hAnsi="Calibri" w:eastAsia="宋体" w:cs="Times New Roman"/>
      <w:snapToGrid/>
      <w:color w:val="auto"/>
      <w:kern w:val="2"/>
      <w:sz w:val="18"/>
      <w:szCs w:val="18"/>
      <w:lang w:eastAsia="zh-CN"/>
    </w:rPr>
  </w:style>
  <w:style w:type="paragraph" w:styleId="38">
    <w:name w:val="toc 3"/>
    <w:basedOn w:val="1"/>
    <w:next w:val="1"/>
    <w:qFormat/>
    <w:uiPriority w:val="0"/>
    <w:pPr>
      <w:widowControl w:val="0"/>
      <w:kinsoku/>
      <w:autoSpaceDE/>
      <w:autoSpaceDN/>
      <w:adjustRightInd/>
      <w:snapToGrid/>
      <w:ind w:left="420"/>
      <w:textAlignment w:val="auto"/>
    </w:pPr>
    <w:rPr>
      <w:rFonts w:ascii="Calibri" w:hAnsi="Calibri" w:eastAsia="宋体" w:cs="Times New Roman"/>
      <w:i/>
      <w:iCs/>
      <w:snapToGrid/>
      <w:color w:val="auto"/>
      <w:kern w:val="2"/>
      <w:sz w:val="20"/>
      <w:szCs w:val="20"/>
      <w:lang w:eastAsia="zh-CN"/>
    </w:rPr>
  </w:style>
  <w:style w:type="paragraph" w:styleId="39">
    <w:name w:val="Plain Text"/>
    <w:basedOn w:val="1"/>
    <w:link w:val="180"/>
    <w:qFormat/>
    <w:uiPriority w:val="0"/>
    <w:rPr>
      <w:rFonts w:ascii="宋体" w:hAnsi="Courier New"/>
    </w:rPr>
  </w:style>
  <w:style w:type="paragraph" w:styleId="40">
    <w:name w:val="List Bullet 5"/>
    <w:basedOn w:val="1"/>
    <w:qFormat/>
    <w:uiPriority w:val="0"/>
    <w:pPr>
      <w:widowControl w:val="0"/>
      <w:numPr>
        <w:ilvl w:val="0"/>
        <w:numId w:val="8"/>
      </w:numPr>
      <w:tabs>
        <w:tab w:val="left" w:pos="204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41">
    <w:name w:val="List Number 4"/>
    <w:basedOn w:val="1"/>
    <w:qFormat/>
    <w:uiPriority w:val="0"/>
    <w:pPr>
      <w:widowControl w:val="0"/>
      <w:numPr>
        <w:ilvl w:val="0"/>
        <w:numId w:val="9"/>
      </w:numPr>
      <w:tabs>
        <w:tab w:val="left" w:pos="162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42">
    <w:name w:val="toc 8"/>
    <w:basedOn w:val="1"/>
    <w:next w:val="1"/>
    <w:autoRedefine/>
    <w:qFormat/>
    <w:uiPriority w:val="0"/>
    <w:pPr>
      <w:ind w:left="2940" w:leftChars="1400"/>
    </w:pPr>
  </w:style>
  <w:style w:type="paragraph" w:styleId="43">
    <w:name w:val="Date"/>
    <w:basedOn w:val="1"/>
    <w:next w:val="1"/>
    <w:link w:val="18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44">
    <w:name w:val="Body Text Indent 2"/>
    <w:basedOn w:val="1"/>
    <w:link w:val="182"/>
    <w:qFormat/>
    <w:uiPriority w:val="0"/>
    <w:pPr>
      <w:widowControl w:val="0"/>
      <w:kinsoku/>
      <w:autoSpaceDE/>
      <w:autoSpaceDN/>
      <w:adjustRightInd/>
      <w:snapToGrid/>
      <w:spacing w:after="120" w:line="480" w:lineRule="auto"/>
      <w:ind w:left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45">
    <w:name w:val="endnote text"/>
    <w:basedOn w:val="1"/>
    <w:link w:val="183"/>
    <w:qFormat/>
    <w:uiPriority w:val="0"/>
    <w:pPr>
      <w:widowControl w:val="0"/>
      <w:kinsoku/>
      <w:autoSpaceDE/>
      <w:autoSpaceDN/>
      <w:adjustRightInd/>
      <w:textAlignment w:val="auto"/>
    </w:pPr>
    <w:rPr>
      <w:rFonts w:ascii="楷体_GB2312" w:hAnsi="Times New Roman" w:eastAsia="楷体_GB2312" w:cs="Times New Roman"/>
      <w:snapToGrid/>
      <w:color w:val="auto"/>
      <w:sz w:val="28"/>
      <w:szCs w:val="20"/>
      <w:lang w:eastAsia="zh-CN"/>
    </w:rPr>
  </w:style>
  <w:style w:type="paragraph" w:styleId="46">
    <w:name w:val="List Continue 5"/>
    <w:basedOn w:val="1"/>
    <w:qFormat/>
    <w:uiPriority w:val="0"/>
    <w:pPr>
      <w:widowControl w:val="0"/>
      <w:kinsoku/>
      <w:autoSpaceDE/>
      <w:autoSpaceDN/>
      <w:adjustRightInd/>
      <w:snapToGrid/>
      <w:spacing w:after="120"/>
      <w:ind w:left="21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47">
    <w:name w:val="Balloon Text"/>
    <w:basedOn w:val="1"/>
    <w:link w:val="184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48">
    <w:name w:val="footer"/>
    <w:basedOn w:val="1"/>
    <w:link w:val="16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9">
    <w:name w:val="envelope return"/>
    <w:basedOn w:val="1"/>
    <w:qFormat/>
    <w:uiPriority w:val="0"/>
    <w:pPr>
      <w:widowControl w:val="0"/>
      <w:kinsoku/>
      <w:autoSpaceDE/>
      <w:autoSpaceDN/>
      <w:adjustRightInd/>
      <w:jc w:val="both"/>
      <w:textAlignment w:val="auto"/>
    </w:pPr>
    <w:rPr>
      <w:rFonts w:eastAsia="宋体"/>
      <w:snapToGrid/>
      <w:color w:val="auto"/>
      <w:kern w:val="2"/>
      <w:szCs w:val="24"/>
      <w:lang w:eastAsia="zh-CN"/>
    </w:rPr>
  </w:style>
  <w:style w:type="paragraph" w:styleId="50">
    <w:name w:val="header"/>
    <w:basedOn w:val="1"/>
    <w:link w:val="18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1">
    <w:name w:val="Signature"/>
    <w:basedOn w:val="1"/>
    <w:link w:val="186"/>
    <w:qFormat/>
    <w:uiPriority w:val="0"/>
    <w:pPr>
      <w:widowControl w:val="0"/>
      <w:kinsoku/>
      <w:autoSpaceDE/>
      <w:autoSpaceDN/>
      <w:adjustRightInd/>
      <w:snapToGrid/>
      <w:ind w:left="43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52">
    <w:name w:val="toc 1"/>
    <w:basedOn w:val="1"/>
    <w:next w:val="1"/>
    <w:unhideWhenUsed/>
    <w:qFormat/>
    <w:uiPriority w:val="0"/>
    <w:pPr>
      <w:tabs>
        <w:tab w:val="right" w:leader="dot" w:pos="10070"/>
      </w:tabs>
      <w:spacing w:line="480" w:lineRule="auto"/>
    </w:pPr>
  </w:style>
  <w:style w:type="paragraph" w:styleId="53">
    <w:name w:val="List Continue 4"/>
    <w:basedOn w:val="1"/>
    <w:qFormat/>
    <w:uiPriority w:val="0"/>
    <w:pPr>
      <w:widowControl w:val="0"/>
      <w:kinsoku/>
      <w:autoSpaceDE/>
      <w:autoSpaceDN/>
      <w:adjustRightInd/>
      <w:snapToGrid/>
      <w:spacing w:after="120"/>
      <w:ind w:left="168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54">
    <w:name w:val="toc 4"/>
    <w:basedOn w:val="1"/>
    <w:next w:val="1"/>
    <w:qFormat/>
    <w:uiPriority w:val="0"/>
    <w:pPr>
      <w:widowControl w:val="0"/>
      <w:kinsoku/>
      <w:autoSpaceDE/>
      <w:autoSpaceDN/>
      <w:adjustRightInd/>
      <w:snapToGrid/>
      <w:ind w:left="630"/>
      <w:textAlignment w:val="auto"/>
    </w:pPr>
    <w:rPr>
      <w:rFonts w:ascii="Calibri" w:hAnsi="Calibri" w:eastAsia="宋体" w:cs="Times New Roman"/>
      <w:snapToGrid/>
      <w:color w:val="auto"/>
      <w:kern w:val="2"/>
      <w:sz w:val="18"/>
      <w:szCs w:val="18"/>
      <w:lang w:eastAsia="zh-CN"/>
    </w:rPr>
  </w:style>
  <w:style w:type="paragraph" w:styleId="55">
    <w:name w:val="index heading"/>
    <w:basedOn w:val="1"/>
    <w:next w:val="56"/>
    <w:qFormat/>
    <w:uiPriority w:val="0"/>
    <w:pPr>
      <w:widowControl w:val="0"/>
      <w:kinsoku/>
      <w:autoSpaceDE/>
      <w:autoSpaceDN/>
      <w:snapToGrid/>
      <w:spacing w:line="490" w:lineRule="exact"/>
      <w:ind w:firstLine="556"/>
      <w:jc w:val="both"/>
    </w:pPr>
    <w:rPr>
      <w:rFonts w:ascii="Times New Roman" w:hAnsi="Times New Roman" w:eastAsia="仿宋_GB2312" w:cs="Times New Roman"/>
      <w:snapToGrid/>
      <w:color w:val="auto"/>
      <w:sz w:val="28"/>
      <w:szCs w:val="20"/>
      <w:lang w:eastAsia="zh-CN"/>
    </w:rPr>
  </w:style>
  <w:style w:type="paragraph" w:styleId="56">
    <w:name w:val="index 1"/>
    <w:basedOn w:val="1"/>
    <w:next w:val="1"/>
    <w:autoRedefine/>
    <w:qFormat/>
    <w:uiPriority w:val="0"/>
  </w:style>
  <w:style w:type="paragraph" w:styleId="57">
    <w:name w:val="Subtitle"/>
    <w:basedOn w:val="1"/>
    <w:next w:val="1"/>
    <w:qFormat/>
    <w:uiPriority w:val="0"/>
    <w:pPr>
      <w:spacing w:before="120" w:after="60" w:line="360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58">
    <w:name w:val="List Number 5"/>
    <w:basedOn w:val="1"/>
    <w:qFormat/>
    <w:uiPriority w:val="0"/>
    <w:pPr>
      <w:widowControl w:val="0"/>
      <w:numPr>
        <w:ilvl w:val="0"/>
        <w:numId w:val="10"/>
      </w:numPr>
      <w:tabs>
        <w:tab w:val="left" w:pos="204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59">
    <w:name w:val="List"/>
    <w:basedOn w:val="1"/>
    <w:qFormat/>
    <w:uiPriority w:val="0"/>
    <w:pPr>
      <w:ind w:left="200" w:hanging="200" w:hangingChars="200"/>
      <w:contextualSpacing/>
    </w:pPr>
  </w:style>
  <w:style w:type="paragraph" w:styleId="60">
    <w:name w:val="footnote text"/>
    <w:basedOn w:val="1"/>
    <w:link w:val="187"/>
    <w:qFormat/>
    <w:uiPriority w:val="0"/>
    <w:pPr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20"/>
      <w:lang w:eastAsia="zh-CN"/>
    </w:rPr>
  </w:style>
  <w:style w:type="paragraph" w:styleId="61">
    <w:name w:val="toc 6"/>
    <w:basedOn w:val="1"/>
    <w:next w:val="1"/>
    <w:qFormat/>
    <w:uiPriority w:val="0"/>
    <w:pPr>
      <w:widowControl w:val="0"/>
      <w:kinsoku/>
      <w:autoSpaceDE/>
      <w:autoSpaceDN/>
      <w:adjustRightInd/>
      <w:snapToGrid/>
      <w:ind w:left="1050"/>
      <w:textAlignment w:val="auto"/>
    </w:pPr>
    <w:rPr>
      <w:rFonts w:ascii="Calibri" w:hAnsi="Calibri" w:eastAsia="宋体" w:cs="Times New Roman"/>
      <w:snapToGrid/>
      <w:color w:val="auto"/>
      <w:kern w:val="2"/>
      <w:sz w:val="18"/>
      <w:szCs w:val="18"/>
      <w:lang w:eastAsia="zh-CN"/>
    </w:rPr>
  </w:style>
  <w:style w:type="paragraph" w:styleId="62">
    <w:name w:val="List 5"/>
    <w:basedOn w:val="1"/>
    <w:qFormat/>
    <w:uiPriority w:val="0"/>
    <w:pPr>
      <w:widowControl w:val="0"/>
      <w:kinsoku/>
      <w:autoSpaceDE/>
      <w:autoSpaceDN/>
      <w:adjustRightInd/>
      <w:snapToGrid/>
      <w:ind w:left="2100" w:hanging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63">
    <w:name w:val="Body Text Indent 3"/>
    <w:basedOn w:val="1"/>
    <w:link w:val="188"/>
    <w:qFormat/>
    <w:uiPriority w:val="0"/>
    <w:pPr>
      <w:widowControl w:val="0"/>
      <w:kinsoku/>
      <w:autoSpaceDE/>
      <w:autoSpaceDN/>
      <w:adjustRightInd/>
      <w:snapToGrid/>
      <w:spacing w:after="120"/>
      <w:ind w:left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16"/>
      <w:szCs w:val="16"/>
      <w:lang w:eastAsia="zh-CN"/>
    </w:rPr>
  </w:style>
  <w:style w:type="paragraph" w:styleId="64">
    <w:name w:val="table of figures"/>
    <w:basedOn w:val="1"/>
    <w:next w:val="1"/>
    <w:qFormat/>
    <w:uiPriority w:val="0"/>
    <w:pPr>
      <w:widowControl w:val="0"/>
      <w:kinsoku/>
      <w:autoSpaceDE/>
      <w:autoSpaceDN/>
      <w:adjustRightInd/>
      <w:snapToGrid/>
      <w:ind w:left="200" w:leftChars="200" w:hanging="200" w:hangingChars="2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65">
    <w:name w:val="toc 2"/>
    <w:basedOn w:val="1"/>
    <w:next w:val="1"/>
    <w:qFormat/>
    <w:uiPriority w:val="0"/>
    <w:pPr>
      <w:ind w:left="210"/>
    </w:pPr>
    <w:rPr>
      <w:smallCaps/>
      <w:sz w:val="20"/>
    </w:rPr>
  </w:style>
  <w:style w:type="paragraph" w:styleId="66">
    <w:name w:val="toc 9"/>
    <w:basedOn w:val="1"/>
    <w:next w:val="1"/>
    <w:qFormat/>
    <w:uiPriority w:val="0"/>
    <w:pPr>
      <w:widowControl w:val="0"/>
      <w:kinsoku/>
      <w:autoSpaceDE/>
      <w:autoSpaceDN/>
      <w:adjustRightInd/>
      <w:snapToGrid/>
      <w:ind w:left="1680"/>
      <w:textAlignment w:val="auto"/>
    </w:pPr>
    <w:rPr>
      <w:rFonts w:ascii="Calibri" w:hAnsi="Calibri" w:eastAsia="宋体" w:cs="Times New Roman"/>
      <w:snapToGrid/>
      <w:color w:val="auto"/>
      <w:kern w:val="2"/>
      <w:sz w:val="18"/>
      <w:szCs w:val="18"/>
      <w:lang w:eastAsia="zh-CN"/>
    </w:rPr>
  </w:style>
  <w:style w:type="paragraph" w:styleId="67">
    <w:name w:val="Body Text 2"/>
    <w:basedOn w:val="1"/>
    <w:qFormat/>
    <w:uiPriority w:val="0"/>
    <w:pPr>
      <w:spacing w:after="120" w:line="480" w:lineRule="auto"/>
    </w:pPr>
    <w:rPr>
      <w:sz w:val="20"/>
      <w:szCs w:val="24"/>
    </w:rPr>
  </w:style>
  <w:style w:type="paragraph" w:styleId="68">
    <w:name w:val="List 4"/>
    <w:basedOn w:val="1"/>
    <w:qFormat/>
    <w:uiPriority w:val="0"/>
    <w:pPr>
      <w:widowControl w:val="0"/>
      <w:kinsoku/>
      <w:autoSpaceDE/>
      <w:autoSpaceDN/>
      <w:adjustRightInd/>
      <w:snapToGrid/>
      <w:ind w:left="1680" w:hanging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69">
    <w:name w:val="List Continue 2"/>
    <w:basedOn w:val="1"/>
    <w:qFormat/>
    <w:uiPriority w:val="0"/>
    <w:pPr>
      <w:widowControl w:val="0"/>
      <w:kinsoku/>
      <w:autoSpaceDE/>
      <w:autoSpaceDN/>
      <w:adjustRightInd/>
      <w:snapToGrid/>
      <w:spacing w:after="120"/>
      <w:ind w:left="84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70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sz w:val="24"/>
      <w:szCs w:val="24"/>
    </w:rPr>
  </w:style>
  <w:style w:type="paragraph" w:styleId="71">
    <w:name w:val="HTML Preformatted"/>
    <w:basedOn w:val="1"/>
    <w:link w:val="189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Courier New" w:hAnsi="Courier New" w:eastAsia="宋体" w:cs="Courier New"/>
      <w:snapToGrid/>
      <w:color w:val="auto"/>
      <w:kern w:val="2"/>
      <w:sz w:val="20"/>
      <w:szCs w:val="20"/>
      <w:lang w:eastAsia="zh-CN"/>
    </w:rPr>
  </w:style>
  <w:style w:type="paragraph" w:styleId="72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paragraph" w:styleId="73">
    <w:name w:val="List Continue 3"/>
    <w:basedOn w:val="1"/>
    <w:qFormat/>
    <w:uiPriority w:val="0"/>
    <w:pPr>
      <w:widowControl w:val="0"/>
      <w:kinsoku/>
      <w:autoSpaceDE/>
      <w:autoSpaceDN/>
      <w:adjustRightInd/>
      <w:snapToGrid/>
      <w:spacing w:after="120"/>
      <w:ind w:left="126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7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方正小标宋简体" w:cs="Times New Roman"/>
      <w:b/>
      <w:bCs/>
      <w:sz w:val="44"/>
      <w:szCs w:val="32"/>
    </w:rPr>
  </w:style>
  <w:style w:type="paragraph" w:styleId="75">
    <w:name w:val="annotation subject"/>
    <w:basedOn w:val="25"/>
    <w:next w:val="25"/>
    <w:link w:val="190"/>
    <w:qFormat/>
    <w:uiPriority w:val="0"/>
    <w:pPr>
      <w:topLinePunct/>
      <w:adjustRightInd w:val="0"/>
      <w:spacing w:line="312" w:lineRule="atLeast"/>
      <w:textAlignment w:val="baseline"/>
    </w:pPr>
    <w:rPr>
      <w:b/>
      <w:bCs/>
      <w:kern w:val="44"/>
      <w:szCs w:val="21"/>
    </w:rPr>
  </w:style>
  <w:style w:type="paragraph" w:styleId="76">
    <w:name w:val="Body Text First Indent"/>
    <w:basedOn w:val="30"/>
    <w:next w:val="61"/>
    <w:link w:val="192"/>
    <w:qFormat/>
    <w:uiPriority w:val="0"/>
    <w:pPr>
      <w:widowControl w:val="0"/>
      <w:kinsoku/>
      <w:autoSpaceDE/>
      <w:autoSpaceDN/>
      <w:adjustRightInd/>
      <w:snapToGrid/>
      <w:spacing w:after="120"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table" w:styleId="78">
    <w:name w:val="Table Grid"/>
    <w:basedOn w:val="7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79">
    <w:name w:val="Table Theme"/>
    <w:basedOn w:val="77"/>
    <w:semiHidden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80">
    <w:name w:val="Table Colorful 1"/>
    <w:basedOn w:val="77"/>
    <w:semiHidden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1">
    <w:name w:val="Table Colorful 2"/>
    <w:basedOn w:val="77"/>
    <w:semiHidden/>
    <w:qFormat/>
    <w:uiPriority w:val="0"/>
    <w:pPr>
      <w:widowControl w:val="0"/>
      <w:jc w:val="both"/>
    </w:pPr>
    <w:tblPr>
      <w:tblBorders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2">
    <w:name w:val="Table Colorful 3"/>
    <w:basedOn w:val="77"/>
    <w:semiHidden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single" w:color="000000" w:sz="36" w:space="0"/>
          <w:bottom w:val="nil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83">
    <w:name w:val="Table Elegant"/>
    <w:basedOn w:val="77"/>
    <w:semiHidden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4">
    <w:name w:val="Table Classic 1"/>
    <w:basedOn w:val="77"/>
    <w:semiHidden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5">
    <w:name w:val="Table Classic 2"/>
    <w:basedOn w:val="77"/>
    <w:semiHidden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6">
    <w:name w:val="Table Classic 3"/>
    <w:basedOn w:val="77"/>
    <w:semiHidden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7">
    <w:name w:val="Table Classic 4"/>
    <w:basedOn w:val="77"/>
    <w:semiHidden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8">
    <w:name w:val="Table Simple 1"/>
    <w:basedOn w:val="77"/>
    <w:semiHidden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single" w:color="008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9">
    <w:name w:val="Table Simple 2"/>
    <w:basedOn w:val="77"/>
    <w:semiHidden/>
    <w:qFormat/>
    <w:uiPriority w:val="0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0">
    <w:name w:val="Table Simple 3"/>
    <w:basedOn w:val="77"/>
    <w:semiHidden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91">
    <w:name w:val="Table Subtle 1"/>
    <w:basedOn w:val="77"/>
    <w:semiHidden/>
    <w:qFormat/>
    <w:uiPriority w:val="0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color="000000" w:sz="6" w:space="0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2">
    <w:name w:val="Table Subtle 2"/>
    <w:basedOn w:val="77"/>
    <w:semiHidden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3">
    <w:name w:val="Table 3D effects 1"/>
    <w:basedOn w:val="77"/>
    <w:semiHidden/>
    <w:qFormat/>
    <w:uiPriority w:val="0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nil"/>
          <w:bottom w:val="single" w:color="80808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4">
    <w:name w:val="Table 3D effects 2"/>
    <w:basedOn w:val="77"/>
    <w:semiHidden/>
    <w:qFormat/>
    <w:uiPriority w:val="0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5">
    <w:name w:val="Table 3D effects 3"/>
    <w:basedOn w:val="77"/>
    <w:semiHidden/>
    <w:qFormat/>
    <w:uiPriority w:val="0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6">
    <w:name w:val="Table List 1"/>
    <w:basedOn w:val="77"/>
    <w:semiHidden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7">
    <w:name w:val="Table List 2"/>
    <w:basedOn w:val="77"/>
    <w:semiHidden/>
    <w:qFormat/>
    <w:uiPriority w:val="0"/>
    <w:pPr>
      <w:widowControl w:val="0"/>
      <w:jc w:val="both"/>
    </w:pPr>
    <w:tblPr>
      <w:tblBorders>
        <w:bottom w:val="single" w:color="808080" w:sz="1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8">
    <w:name w:val="Table List 3"/>
    <w:basedOn w:val="77"/>
    <w:semiHidden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9">
    <w:name w:val="Table List 4"/>
    <w:basedOn w:val="77"/>
    <w:semiHidden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00">
    <w:name w:val="Table List 5"/>
    <w:basedOn w:val="77"/>
    <w:semiHidden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1">
    <w:name w:val="Table List 6"/>
    <w:basedOn w:val="77"/>
    <w:semiHidden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02">
    <w:name w:val="Table List 7"/>
    <w:basedOn w:val="77"/>
    <w:semiHidden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bottom w:val="single" w:color="008000" w:sz="12" w:space="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03">
    <w:name w:val="Table List 8"/>
    <w:basedOn w:val="77"/>
    <w:semiHidden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auto" w:sz="6" w:space="0"/>
          <w:tr2bl w:val="nil"/>
        </w:tcBorders>
      </w:tcPr>
    </w:tblStylePr>
  </w:style>
  <w:style w:type="table" w:styleId="104">
    <w:name w:val="Table Contemporary"/>
    <w:basedOn w:val="77"/>
    <w:semiHidden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05">
    <w:name w:val="Table Columns 1"/>
    <w:basedOn w:val="77"/>
    <w:semiHidden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top w:val="nil"/>
          <w:left w:val="nil"/>
          <w:bottom w:val="doub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6">
    <w:name w:val="Table Columns 2"/>
    <w:basedOn w:val="77"/>
    <w:semiHidden/>
    <w:qFormat/>
    <w:uiPriority w:val="0"/>
    <w:pPr>
      <w:widowControl w:val="0"/>
      <w:jc w:val="both"/>
    </w:pPr>
    <w:rPr>
      <w:b/>
      <w:bCs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7">
    <w:name w:val="Table Columns 3"/>
    <w:basedOn w:val="77"/>
    <w:semiHidden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Columns 4"/>
    <w:basedOn w:val="77"/>
    <w:semiHidden/>
    <w:qFormat/>
    <w:uiPriority w:val="0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9">
    <w:name w:val="Table Columns 5"/>
    <w:basedOn w:val="77"/>
    <w:semiHidden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top w:val="nil"/>
          <w:left w:val="nil"/>
          <w:bottom w:val="single" w:color="80808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10">
    <w:name w:val="Table Grid 1"/>
    <w:basedOn w:val="77"/>
    <w:semiHidden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1">
    <w:name w:val="Table Grid 2"/>
    <w:basedOn w:val="77"/>
    <w:semiHidden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3"/>
    <w:basedOn w:val="77"/>
    <w:semiHidden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Grid 4"/>
    <w:basedOn w:val="77"/>
    <w:semiHidden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5"/>
    <w:basedOn w:val="77"/>
    <w:semiHidden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5">
    <w:name w:val="Table Grid 6"/>
    <w:basedOn w:val="77"/>
    <w:semiHidden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6">
    <w:name w:val="Table Grid 7"/>
    <w:basedOn w:val="77"/>
    <w:semiHidden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7">
    <w:name w:val="Table Grid 8"/>
    <w:basedOn w:val="77"/>
    <w:semiHidden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Web 1"/>
    <w:basedOn w:val="77"/>
    <w:semiHidden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9">
    <w:name w:val="Table Web 2"/>
    <w:basedOn w:val="77"/>
    <w:semiHidden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Web 3"/>
    <w:basedOn w:val="77"/>
    <w:semiHidden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1">
    <w:name w:val="Table Professional"/>
    <w:basedOn w:val="77"/>
    <w:semiHidden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character" w:styleId="123">
    <w:name w:val="Strong"/>
    <w:qFormat/>
    <w:uiPriority w:val="0"/>
    <w:rPr>
      <w:b/>
      <w:bCs/>
    </w:rPr>
  </w:style>
  <w:style w:type="character" w:styleId="124">
    <w:name w:val="endnote reference"/>
    <w:qFormat/>
    <w:uiPriority w:val="0"/>
    <w:rPr>
      <w:vertAlign w:val="superscript"/>
    </w:rPr>
  </w:style>
  <w:style w:type="character" w:styleId="125">
    <w:name w:val="page number"/>
    <w:basedOn w:val="122"/>
    <w:semiHidden/>
    <w:qFormat/>
    <w:uiPriority w:val="0"/>
  </w:style>
  <w:style w:type="character" w:styleId="126">
    <w:name w:val="FollowedHyperlink"/>
    <w:qFormat/>
    <w:uiPriority w:val="0"/>
    <w:rPr>
      <w:color w:val="800080"/>
      <w:u w:val="single"/>
    </w:rPr>
  </w:style>
  <w:style w:type="character" w:styleId="127">
    <w:name w:val="Emphasis"/>
    <w:qFormat/>
    <w:uiPriority w:val="0"/>
    <w:rPr>
      <w:i/>
      <w:iCs/>
    </w:rPr>
  </w:style>
  <w:style w:type="character" w:styleId="128">
    <w:name w:val="line number"/>
    <w:basedOn w:val="122"/>
    <w:qFormat/>
    <w:uiPriority w:val="0"/>
  </w:style>
  <w:style w:type="character" w:styleId="129">
    <w:name w:val="HTML Definition"/>
    <w:qFormat/>
    <w:uiPriority w:val="0"/>
    <w:rPr>
      <w:i/>
      <w:iCs/>
    </w:rPr>
  </w:style>
  <w:style w:type="character" w:styleId="130">
    <w:name w:val="HTML Typewriter"/>
    <w:qFormat/>
    <w:uiPriority w:val="0"/>
    <w:rPr>
      <w:rFonts w:ascii="Courier New" w:hAnsi="Courier New" w:cs="Courier New"/>
      <w:sz w:val="20"/>
      <w:szCs w:val="20"/>
    </w:rPr>
  </w:style>
  <w:style w:type="character" w:styleId="131">
    <w:name w:val="HTML Acronym"/>
    <w:basedOn w:val="122"/>
    <w:qFormat/>
    <w:uiPriority w:val="0"/>
  </w:style>
  <w:style w:type="character" w:styleId="132">
    <w:name w:val="HTML Variable"/>
    <w:qFormat/>
    <w:uiPriority w:val="0"/>
    <w:rPr>
      <w:i/>
      <w:iCs/>
    </w:rPr>
  </w:style>
  <w:style w:type="character" w:styleId="133">
    <w:name w:val="Hyperlink"/>
    <w:basedOn w:val="122"/>
    <w:qFormat/>
    <w:uiPriority w:val="0"/>
    <w:rPr>
      <w:color w:val="0000FF"/>
      <w:u w:val="single"/>
    </w:rPr>
  </w:style>
  <w:style w:type="character" w:styleId="134">
    <w:name w:val="HTML Code"/>
    <w:qFormat/>
    <w:uiPriority w:val="0"/>
    <w:rPr>
      <w:rFonts w:ascii="Courier New" w:hAnsi="Courier New" w:cs="Courier New"/>
      <w:sz w:val="20"/>
      <w:szCs w:val="20"/>
    </w:rPr>
  </w:style>
  <w:style w:type="character" w:styleId="135">
    <w:name w:val="annotation reference"/>
    <w:qFormat/>
    <w:uiPriority w:val="0"/>
    <w:rPr>
      <w:sz w:val="21"/>
      <w:szCs w:val="21"/>
    </w:rPr>
  </w:style>
  <w:style w:type="character" w:styleId="136">
    <w:name w:val="HTML Cite"/>
    <w:qFormat/>
    <w:uiPriority w:val="0"/>
    <w:rPr>
      <w:i/>
      <w:iCs/>
    </w:rPr>
  </w:style>
  <w:style w:type="character" w:styleId="137">
    <w:name w:val="HTML Keyboard"/>
    <w:qFormat/>
    <w:uiPriority w:val="0"/>
    <w:rPr>
      <w:rFonts w:ascii="Courier New" w:hAnsi="Courier New" w:cs="Courier New"/>
      <w:sz w:val="20"/>
      <w:szCs w:val="20"/>
    </w:rPr>
  </w:style>
  <w:style w:type="character" w:styleId="138">
    <w:name w:val="HTML Sample"/>
    <w:qFormat/>
    <w:uiPriority w:val="0"/>
    <w:rPr>
      <w:rFonts w:ascii="Courier New" w:hAnsi="Courier New" w:cs="Courier New"/>
    </w:rPr>
  </w:style>
  <w:style w:type="paragraph" w:customStyle="1" w:styleId="139">
    <w:name w:val="BodyText1I2"/>
    <w:basedOn w:val="140"/>
    <w:qFormat/>
    <w:uiPriority w:val="0"/>
    <w:pPr>
      <w:ind w:firstLine="420" w:firstLineChars="200"/>
    </w:pPr>
  </w:style>
  <w:style w:type="paragraph" w:customStyle="1" w:styleId="140">
    <w:name w:val="BodyTextIndent"/>
    <w:basedOn w:val="1"/>
    <w:qFormat/>
    <w:uiPriority w:val="0"/>
    <w:pPr>
      <w:spacing w:after="120"/>
      <w:ind w:left="420" w:leftChars="200"/>
    </w:pPr>
  </w:style>
  <w:style w:type="paragraph" w:customStyle="1" w:styleId="141">
    <w:name w:val="表格文字"/>
    <w:basedOn w:val="59"/>
    <w:next w:val="1"/>
    <w:autoRedefine/>
    <w:qFormat/>
    <w:uiPriority w:val="0"/>
    <w:pPr>
      <w:spacing w:line="420" w:lineRule="atLeast"/>
    </w:pPr>
    <w:rPr>
      <w:rFonts w:ascii="Times New Roman" w:hAnsi="Times New Roman"/>
      <w:szCs w:val="20"/>
    </w:rPr>
  </w:style>
  <w:style w:type="paragraph" w:customStyle="1" w:styleId="142">
    <w:name w:val="引用1"/>
    <w:next w:val="1"/>
    <w:qFormat/>
    <w:uiPriority w:val="0"/>
    <w:pPr>
      <w:wordWrap w:val="0"/>
      <w:spacing w:before="200" w:after="160"/>
      <w:ind w:left="864" w:right="864"/>
      <w:jc w:val="center"/>
    </w:pPr>
    <w:rPr>
      <w:rFonts w:ascii="Calibri" w:hAnsi="Calibri" w:eastAsia="宋体" w:cs="Times New Roman"/>
      <w:i/>
      <w:sz w:val="21"/>
      <w:lang w:val="en-US" w:eastAsia="zh-CN" w:bidi="ar-SA"/>
    </w:rPr>
  </w:style>
  <w:style w:type="table" w:customStyle="1" w:styleId="14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4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</w:rPr>
  </w:style>
  <w:style w:type="paragraph" w:customStyle="1" w:styleId="145">
    <w:name w:val="列出段落11"/>
    <w:basedOn w:val="1"/>
    <w:autoRedefine/>
    <w:qFormat/>
    <w:uiPriority w:val="0"/>
    <w:pPr>
      <w:ind w:firstLine="420" w:firstLineChars="200"/>
    </w:pPr>
    <w:rPr>
      <w:rFonts w:ascii="Calibri" w:hAnsi="Calibri" w:cs="黑体"/>
    </w:rPr>
  </w:style>
  <w:style w:type="paragraph" w:customStyle="1" w:styleId="146">
    <w:name w:val="Table Paragraph"/>
    <w:basedOn w:val="1"/>
    <w:autoRedefine/>
    <w:qFormat/>
    <w:uiPriority w:val="1"/>
  </w:style>
  <w:style w:type="paragraph" w:customStyle="1" w:styleId="147">
    <w:name w:val="样式2"/>
    <w:basedOn w:val="148"/>
    <w:link w:val="215"/>
    <w:autoRedefine/>
    <w:qFormat/>
    <w:uiPriority w:val="0"/>
    <w:rPr>
      <w:i/>
    </w:rPr>
  </w:style>
  <w:style w:type="paragraph" w:customStyle="1" w:styleId="148">
    <w:name w:val="样式1"/>
    <w:basedOn w:val="1"/>
    <w:autoRedefine/>
    <w:qFormat/>
    <w:uiPriority w:val="0"/>
    <w:rPr>
      <w:sz w:val="28"/>
      <w:szCs w:val="24"/>
    </w:rPr>
  </w:style>
  <w:style w:type="paragraph" w:customStyle="1" w:styleId="149">
    <w:name w:val="正文2"/>
    <w:basedOn w:val="1"/>
    <w:qFormat/>
    <w:uiPriority w:val="0"/>
    <w:pPr>
      <w:spacing w:line="400" w:lineRule="atLeast"/>
      <w:ind w:firstLine="1418"/>
    </w:pPr>
    <w:rPr>
      <w:rFonts w:ascii="宋体"/>
      <w:sz w:val="24"/>
      <w:szCs w:val="20"/>
    </w:rPr>
  </w:style>
  <w:style w:type="paragraph" w:customStyle="1" w:styleId="150">
    <w:name w:val="无间隔1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52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3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54">
    <w:name w:val="font41"/>
    <w:basedOn w:val="122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55">
    <w:name w:val="font11"/>
    <w:basedOn w:val="122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  <w:style w:type="paragraph" w:customStyle="1" w:styleId="156">
    <w:name w:val="D3"/>
    <w:basedOn w:val="1"/>
    <w:link w:val="219"/>
    <w:qFormat/>
    <w:uiPriority w:val="0"/>
    <w:pPr>
      <w:topLinePunct/>
      <w:spacing w:line="312" w:lineRule="exact"/>
    </w:pPr>
  </w:style>
  <w:style w:type="paragraph" w:customStyle="1" w:styleId="157">
    <w:name w:val="表头"/>
    <w:basedOn w:val="1"/>
    <w:link w:val="214"/>
    <w:qFormat/>
    <w:uiPriority w:val="0"/>
    <w:pPr>
      <w:wordWrap w:val="0"/>
      <w:topLinePunct/>
      <w:spacing w:before="160" w:after="60"/>
      <w:jc w:val="center"/>
    </w:pPr>
    <w:rPr>
      <w:rFonts w:eastAsia="黑体"/>
      <w:szCs w:val="20"/>
    </w:rPr>
  </w:style>
  <w:style w:type="paragraph" w:customStyle="1" w:styleId="158">
    <w:name w:val="正文格式"/>
    <w:basedOn w:val="1"/>
    <w:link w:val="201"/>
    <w:qFormat/>
    <w:uiPriority w:val="0"/>
    <w:pPr>
      <w:topLinePunct/>
      <w:ind w:firstLine="420" w:firstLineChars="200"/>
    </w:pPr>
    <w:rPr>
      <w:rFonts w:ascii="宋体" w:hAnsi="宋体" w:eastAsia="宋体"/>
      <w:kern w:val="2"/>
      <w:lang w:eastAsia="zh-CN"/>
    </w:rPr>
  </w:style>
  <w:style w:type="paragraph" w:customStyle="1" w:styleId="159">
    <w:name w:val="Char Char Char Char Char2 Char2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仿宋_GB2312" w:hAnsi="Times New Roman" w:eastAsia="仿宋_GB2312" w:cs="Times New Roman"/>
      <w:snapToGrid/>
      <w:color w:val="auto"/>
      <w:kern w:val="2"/>
      <w:sz w:val="34"/>
      <w:szCs w:val="20"/>
      <w:lang w:eastAsia="zh-CN"/>
    </w:rPr>
  </w:style>
  <w:style w:type="character" w:customStyle="1" w:styleId="160">
    <w:name w:val="页脚 Char"/>
    <w:basedOn w:val="122"/>
    <w:link w:val="48"/>
    <w:qFormat/>
    <w:uiPriority w:val="99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61">
    <w:name w:val="电子邮件签名 Char"/>
    <w:basedOn w:val="122"/>
    <w:link w:val="19"/>
    <w:qFormat/>
    <w:uiPriority w:val="0"/>
    <w:rPr>
      <w:rFonts w:ascii="仿宋_GB2312" w:eastAsia="仿宋_GB2312"/>
      <w:kern w:val="2"/>
      <w:sz w:val="34"/>
    </w:rPr>
  </w:style>
  <w:style w:type="paragraph" w:customStyle="1" w:styleId="162">
    <w:name w:val="普通(网站) New New New New New New New New New New New New New New New New New New New New New New New New New New New New New New"/>
    <w:basedOn w:val="1"/>
    <w:qFormat/>
    <w:uiPriority w:val="0"/>
    <w:pPr>
      <w:kinsoku/>
      <w:topLinePunct/>
      <w:autoSpaceDE/>
      <w:autoSpaceDN/>
      <w:adjustRightInd/>
      <w:snapToGrid/>
      <w:spacing w:before="100" w:beforeAutospacing="1" w:after="100" w:afterAutospacing="1"/>
      <w:textAlignment w:val="auto"/>
    </w:pPr>
    <w:rPr>
      <w:rFonts w:hint="eastAsia" w:ascii="宋体" w:hAnsi="宋体" w:eastAsia="宋体" w:cs="Times New Roman"/>
      <w:snapToGrid/>
      <w:color w:val="auto"/>
      <w:sz w:val="24"/>
      <w:szCs w:val="20"/>
      <w:lang w:eastAsia="zh-CN"/>
    </w:rPr>
  </w:style>
  <w:style w:type="table" w:customStyle="1" w:styleId="163">
    <w:name w:val="网格型1"/>
    <w:basedOn w:val="77"/>
    <w:qFormat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4">
    <w:name w:val="标题 4 Char"/>
    <w:basedOn w:val="122"/>
    <w:link w:val="8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165">
    <w:name w:val="标题 5 Char"/>
    <w:basedOn w:val="122"/>
    <w:link w:val="9"/>
    <w:qFormat/>
    <w:uiPriority w:val="0"/>
    <w:rPr>
      <w:rFonts w:eastAsia="黑体"/>
      <w:bCs/>
      <w:kern w:val="2"/>
      <w:sz w:val="21"/>
      <w:szCs w:val="28"/>
    </w:rPr>
  </w:style>
  <w:style w:type="character" w:customStyle="1" w:styleId="166">
    <w:name w:val="标题 6 Char"/>
    <w:basedOn w:val="122"/>
    <w:link w:val="10"/>
    <w:qFormat/>
    <w:uiPriority w:val="0"/>
    <w:rPr>
      <w:rFonts w:ascii="Arial" w:hAnsi="Arial" w:eastAsia="黑体"/>
      <w:b/>
      <w:bCs/>
      <w:kern w:val="2"/>
      <w:sz w:val="24"/>
      <w:szCs w:val="24"/>
    </w:rPr>
  </w:style>
  <w:style w:type="character" w:customStyle="1" w:styleId="167">
    <w:name w:val="标题 7 Char"/>
    <w:basedOn w:val="122"/>
    <w:link w:val="11"/>
    <w:qFormat/>
    <w:uiPriority w:val="0"/>
    <w:rPr>
      <w:b/>
      <w:bCs/>
      <w:kern w:val="2"/>
      <w:sz w:val="24"/>
      <w:szCs w:val="24"/>
    </w:rPr>
  </w:style>
  <w:style w:type="character" w:customStyle="1" w:styleId="168">
    <w:name w:val="标题 8 Char"/>
    <w:basedOn w:val="122"/>
    <w:link w:val="12"/>
    <w:qFormat/>
    <w:uiPriority w:val="0"/>
    <w:rPr>
      <w:rFonts w:ascii="Arial" w:hAnsi="Arial" w:eastAsia="黑体"/>
      <w:kern w:val="2"/>
      <w:sz w:val="24"/>
      <w:szCs w:val="24"/>
    </w:rPr>
  </w:style>
  <w:style w:type="character" w:customStyle="1" w:styleId="169">
    <w:name w:val="标题 9 Char"/>
    <w:basedOn w:val="122"/>
    <w:link w:val="13"/>
    <w:qFormat/>
    <w:uiPriority w:val="0"/>
    <w:rPr>
      <w:rFonts w:ascii="Arial" w:hAnsi="Arial" w:eastAsia="黑体"/>
      <w:kern w:val="2"/>
      <w:sz w:val="21"/>
      <w:szCs w:val="21"/>
    </w:rPr>
  </w:style>
  <w:style w:type="character" w:customStyle="1" w:styleId="170">
    <w:name w:val="标题 1 Char1"/>
    <w:link w:val="4"/>
    <w:qFormat/>
    <w:uiPriority w:val="0"/>
    <w:rPr>
      <w:rFonts w:ascii="汉仪大宋简" w:hAnsi="Arial" w:eastAsia="汉仪大宋简" w:cs="Arial"/>
      <w:snapToGrid w:val="0"/>
      <w:color w:val="000000"/>
      <w:kern w:val="28"/>
      <w:sz w:val="22"/>
      <w:szCs w:val="26"/>
      <w:lang w:eastAsia="en-US"/>
    </w:rPr>
  </w:style>
  <w:style w:type="character" w:customStyle="1" w:styleId="171">
    <w:name w:val="标题 2 Char1"/>
    <w:link w:val="5"/>
    <w:qFormat/>
    <w:uiPriority w:val="0"/>
    <w:rPr>
      <w:rFonts w:ascii="Arial" w:hAnsi="Arial" w:eastAsia="黑体" w:cs="Arial"/>
      <w:snapToGrid w:val="0"/>
      <w:color w:val="000000"/>
      <w:sz w:val="21"/>
      <w:szCs w:val="21"/>
      <w:lang w:eastAsia="en-US"/>
    </w:rPr>
  </w:style>
  <w:style w:type="character" w:customStyle="1" w:styleId="172">
    <w:name w:val="标题 3 Char"/>
    <w:link w:val="7"/>
    <w:qFormat/>
    <w:uiPriority w:val="0"/>
    <w:rPr>
      <w:rFonts w:ascii="Arial" w:hAnsi="Arial" w:eastAsia="Arial" w:cs="Arial"/>
      <w:b/>
      <w:bCs/>
      <w:snapToGrid w:val="0"/>
      <w:color w:val="000000"/>
      <w:sz w:val="32"/>
      <w:szCs w:val="32"/>
      <w:lang w:eastAsia="en-US"/>
    </w:rPr>
  </w:style>
  <w:style w:type="character" w:customStyle="1" w:styleId="173">
    <w:name w:val="注释标题 Char"/>
    <w:basedOn w:val="122"/>
    <w:link w:val="17"/>
    <w:qFormat/>
    <w:uiPriority w:val="0"/>
    <w:rPr>
      <w:kern w:val="2"/>
      <w:sz w:val="21"/>
      <w:szCs w:val="24"/>
    </w:rPr>
  </w:style>
  <w:style w:type="character" w:customStyle="1" w:styleId="174">
    <w:name w:val="文档结构图 Char"/>
    <w:basedOn w:val="122"/>
    <w:link w:val="24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175">
    <w:name w:val="批注文字 Char"/>
    <w:basedOn w:val="122"/>
    <w:link w:val="25"/>
    <w:qFormat/>
    <w:uiPriority w:val="0"/>
    <w:rPr>
      <w:kern w:val="2"/>
      <w:sz w:val="21"/>
      <w:szCs w:val="24"/>
    </w:rPr>
  </w:style>
  <w:style w:type="character" w:customStyle="1" w:styleId="176">
    <w:name w:val="称呼 Char"/>
    <w:basedOn w:val="122"/>
    <w:link w:val="26"/>
    <w:qFormat/>
    <w:uiPriority w:val="0"/>
    <w:rPr>
      <w:kern w:val="2"/>
      <w:sz w:val="21"/>
      <w:szCs w:val="24"/>
    </w:rPr>
  </w:style>
  <w:style w:type="character" w:customStyle="1" w:styleId="177">
    <w:name w:val="正文文本 3 Char"/>
    <w:basedOn w:val="122"/>
    <w:link w:val="27"/>
    <w:qFormat/>
    <w:uiPriority w:val="0"/>
    <w:rPr>
      <w:kern w:val="2"/>
      <w:sz w:val="16"/>
      <w:szCs w:val="16"/>
    </w:rPr>
  </w:style>
  <w:style w:type="character" w:customStyle="1" w:styleId="178">
    <w:name w:val="结束语 Char"/>
    <w:basedOn w:val="122"/>
    <w:link w:val="28"/>
    <w:qFormat/>
    <w:uiPriority w:val="0"/>
    <w:rPr>
      <w:kern w:val="2"/>
      <w:sz w:val="21"/>
      <w:szCs w:val="24"/>
    </w:rPr>
  </w:style>
  <w:style w:type="character" w:customStyle="1" w:styleId="179">
    <w:name w:val="HTML 地址 Char"/>
    <w:basedOn w:val="122"/>
    <w:link w:val="36"/>
    <w:qFormat/>
    <w:uiPriority w:val="0"/>
    <w:rPr>
      <w:i/>
      <w:iCs/>
      <w:kern w:val="2"/>
      <w:sz w:val="21"/>
      <w:szCs w:val="24"/>
    </w:rPr>
  </w:style>
  <w:style w:type="character" w:customStyle="1" w:styleId="180">
    <w:name w:val="纯文本 Char"/>
    <w:link w:val="39"/>
    <w:qFormat/>
    <w:uiPriority w:val="0"/>
    <w:rPr>
      <w:rFonts w:ascii="宋体" w:hAnsi="Courier New" w:eastAsia="Arial" w:cs="Arial"/>
      <w:snapToGrid w:val="0"/>
      <w:color w:val="000000"/>
      <w:sz w:val="21"/>
      <w:szCs w:val="21"/>
      <w:lang w:eastAsia="en-US"/>
    </w:rPr>
  </w:style>
  <w:style w:type="character" w:customStyle="1" w:styleId="181">
    <w:name w:val="日期 Char"/>
    <w:basedOn w:val="122"/>
    <w:link w:val="43"/>
    <w:qFormat/>
    <w:uiPriority w:val="0"/>
    <w:rPr>
      <w:kern w:val="2"/>
      <w:sz w:val="21"/>
      <w:szCs w:val="24"/>
    </w:rPr>
  </w:style>
  <w:style w:type="character" w:customStyle="1" w:styleId="182">
    <w:name w:val="正文文本缩进 2 Char"/>
    <w:basedOn w:val="122"/>
    <w:link w:val="44"/>
    <w:qFormat/>
    <w:uiPriority w:val="0"/>
    <w:rPr>
      <w:kern w:val="2"/>
      <w:sz w:val="21"/>
      <w:szCs w:val="24"/>
    </w:rPr>
  </w:style>
  <w:style w:type="character" w:customStyle="1" w:styleId="183">
    <w:name w:val="尾注文本 Char"/>
    <w:basedOn w:val="122"/>
    <w:link w:val="45"/>
    <w:qFormat/>
    <w:uiPriority w:val="0"/>
    <w:rPr>
      <w:rFonts w:ascii="楷体_GB2312" w:eastAsia="楷体_GB2312"/>
      <w:sz w:val="28"/>
    </w:rPr>
  </w:style>
  <w:style w:type="character" w:customStyle="1" w:styleId="184">
    <w:name w:val="批注框文本 Char"/>
    <w:basedOn w:val="122"/>
    <w:link w:val="47"/>
    <w:qFormat/>
    <w:uiPriority w:val="0"/>
    <w:rPr>
      <w:kern w:val="2"/>
      <w:sz w:val="18"/>
      <w:szCs w:val="18"/>
    </w:rPr>
  </w:style>
  <w:style w:type="character" w:customStyle="1" w:styleId="185">
    <w:name w:val="页眉 Char"/>
    <w:link w:val="50"/>
    <w:qFormat/>
    <w:uiPriority w:val="99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86">
    <w:name w:val="签名 Char"/>
    <w:basedOn w:val="122"/>
    <w:link w:val="51"/>
    <w:qFormat/>
    <w:uiPriority w:val="0"/>
    <w:rPr>
      <w:kern w:val="2"/>
      <w:sz w:val="21"/>
      <w:szCs w:val="24"/>
    </w:rPr>
  </w:style>
  <w:style w:type="character" w:customStyle="1" w:styleId="187">
    <w:name w:val="脚注文本 Char"/>
    <w:basedOn w:val="122"/>
    <w:link w:val="60"/>
    <w:qFormat/>
    <w:uiPriority w:val="0"/>
    <w:rPr>
      <w:sz w:val="18"/>
    </w:rPr>
  </w:style>
  <w:style w:type="character" w:customStyle="1" w:styleId="188">
    <w:name w:val="正文文本缩进 3 Char"/>
    <w:basedOn w:val="122"/>
    <w:link w:val="63"/>
    <w:qFormat/>
    <w:uiPriority w:val="0"/>
    <w:rPr>
      <w:kern w:val="2"/>
      <w:sz w:val="16"/>
      <w:szCs w:val="16"/>
    </w:rPr>
  </w:style>
  <w:style w:type="character" w:customStyle="1" w:styleId="189">
    <w:name w:val="HTML 预设格式 Char"/>
    <w:basedOn w:val="122"/>
    <w:link w:val="71"/>
    <w:qFormat/>
    <w:uiPriority w:val="0"/>
    <w:rPr>
      <w:rFonts w:ascii="Courier New" w:hAnsi="Courier New" w:cs="Courier New"/>
      <w:kern w:val="2"/>
    </w:rPr>
  </w:style>
  <w:style w:type="character" w:customStyle="1" w:styleId="190">
    <w:name w:val="批注主题 Char"/>
    <w:basedOn w:val="175"/>
    <w:link w:val="75"/>
    <w:qFormat/>
    <w:uiPriority w:val="0"/>
    <w:rPr>
      <w:b/>
      <w:bCs/>
      <w:kern w:val="44"/>
      <w:sz w:val="21"/>
      <w:szCs w:val="21"/>
    </w:rPr>
  </w:style>
  <w:style w:type="character" w:customStyle="1" w:styleId="191">
    <w:name w:val="正文文本 Char"/>
    <w:basedOn w:val="122"/>
    <w:link w:val="30"/>
    <w:semiHidden/>
    <w:qFormat/>
    <w:uiPriority w:val="0"/>
    <w:rPr>
      <w:rFonts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192">
    <w:name w:val="正文首行缩进 Char"/>
    <w:basedOn w:val="191"/>
    <w:link w:val="76"/>
    <w:qFormat/>
    <w:uiPriority w:val="0"/>
    <w:rPr>
      <w:rFonts w:ascii="Arial" w:hAnsi="Arial" w:eastAsia="Arial" w:cs="Arial"/>
      <w:snapToGrid/>
      <w:color w:val="000000"/>
      <w:kern w:val="2"/>
      <w:sz w:val="21"/>
      <w:szCs w:val="24"/>
      <w:lang w:eastAsia="en-US"/>
    </w:rPr>
  </w:style>
  <w:style w:type="table" w:customStyle="1" w:styleId="193">
    <w:name w:val="网格型2"/>
    <w:basedOn w:val="77"/>
    <w:semiHidden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4">
    <w:name w:val="h Char"/>
    <w:semiHidden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5">
    <w:name w:val="国标字符 Char"/>
    <w:link w:val="196"/>
    <w:qFormat/>
    <w:uiPriority w:val="0"/>
    <w:rPr>
      <w:rFonts w:ascii="宋体" w:hAnsi="宋体"/>
      <w:color w:val="000000"/>
      <w:kern w:val="2"/>
      <w:sz w:val="21"/>
    </w:rPr>
  </w:style>
  <w:style w:type="paragraph" w:customStyle="1" w:styleId="196">
    <w:name w:val="国标字符"/>
    <w:basedOn w:val="1"/>
    <w:link w:val="195"/>
    <w:qFormat/>
    <w:uiPriority w:val="0"/>
    <w:pPr>
      <w:widowControl w:val="0"/>
      <w:tabs>
        <w:tab w:val="left" w:pos="2284"/>
      </w:tabs>
      <w:kinsoku/>
      <w:autoSpaceDE/>
      <w:autoSpaceDN/>
      <w:adjustRightInd/>
      <w:snapToGrid/>
      <w:spacing w:line="240" w:lineRule="exact"/>
      <w:jc w:val="both"/>
      <w:textAlignment w:val="auto"/>
    </w:pPr>
    <w:rPr>
      <w:rFonts w:ascii="宋体" w:hAnsi="宋体" w:eastAsia="宋体" w:cs="Times New Roman"/>
      <w:snapToGrid/>
      <w:kern w:val="2"/>
      <w:szCs w:val="20"/>
      <w:lang w:eastAsia="zh-CN"/>
    </w:rPr>
  </w:style>
  <w:style w:type="character" w:customStyle="1" w:styleId="197">
    <w:name w:val="D2 Char Char"/>
    <w:basedOn w:val="198"/>
    <w:link w:val="200"/>
    <w:qFormat/>
    <w:uiPriority w:val="0"/>
    <w:rPr>
      <w:rFonts w:ascii="EU-F1" w:eastAsia="黑体"/>
      <w:kern w:val="21"/>
      <w:sz w:val="21"/>
      <w:szCs w:val="21"/>
    </w:rPr>
  </w:style>
  <w:style w:type="character" w:customStyle="1" w:styleId="198">
    <w:name w:val="附录二 Char"/>
    <w:link w:val="199"/>
    <w:qFormat/>
    <w:uiPriority w:val="0"/>
    <w:rPr>
      <w:rFonts w:ascii="EU-F1" w:eastAsia="黑体"/>
      <w:kern w:val="21"/>
      <w:sz w:val="21"/>
      <w:szCs w:val="21"/>
    </w:rPr>
  </w:style>
  <w:style w:type="paragraph" w:customStyle="1" w:styleId="199">
    <w:name w:val="附录二"/>
    <w:basedOn w:val="39"/>
    <w:link w:val="198"/>
    <w:qFormat/>
    <w:uiPriority w:val="0"/>
    <w:pPr>
      <w:widowControl w:val="0"/>
      <w:kinsoku/>
      <w:autoSpaceDE/>
      <w:autoSpaceDN/>
      <w:adjustRightInd/>
      <w:snapToGrid/>
      <w:spacing w:line="312" w:lineRule="exact"/>
      <w:jc w:val="both"/>
      <w:textAlignment w:val="auto"/>
    </w:pPr>
    <w:rPr>
      <w:rFonts w:ascii="EU-F1" w:hAnsi="Times New Roman" w:eastAsia="黑体" w:cs="Times New Roman"/>
      <w:snapToGrid/>
      <w:color w:val="auto"/>
      <w:kern w:val="21"/>
      <w:lang w:eastAsia="zh-CN"/>
    </w:rPr>
  </w:style>
  <w:style w:type="paragraph" w:customStyle="1" w:styleId="200">
    <w:name w:val="D2"/>
    <w:basedOn w:val="199"/>
    <w:link w:val="197"/>
    <w:qFormat/>
    <w:uiPriority w:val="0"/>
  </w:style>
  <w:style w:type="character" w:customStyle="1" w:styleId="201">
    <w:name w:val="正文格式 Char"/>
    <w:link w:val="158"/>
    <w:qFormat/>
    <w:uiPriority w:val="0"/>
    <w:rPr>
      <w:rFonts w:ascii="宋体" w:hAnsi="宋体" w:cs="Arial"/>
      <w:snapToGrid w:val="0"/>
      <w:color w:val="000000"/>
      <w:kern w:val="2"/>
      <w:sz w:val="21"/>
      <w:szCs w:val="21"/>
    </w:rPr>
  </w:style>
  <w:style w:type="character" w:customStyle="1" w:styleId="202">
    <w:name w:val="样式 标题 2 + 五号 Char"/>
    <w:link w:val="203"/>
    <w:qFormat/>
    <w:uiPriority w:val="0"/>
    <w:rPr>
      <w:rFonts w:eastAsia="黑体"/>
      <w:bCs/>
      <w:kern w:val="2"/>
      <w:sz w:val="21"/>
      <w:szCs w:val="21"/>
    </w:rPr>
  </w:style>
  <w:style w:type="paragraph" w:customStyle="1" w:styleId="203">
    <w:name w:val="样式 标题 2 + 五号"/>
    <w:basedOn w:val="5"/>
    <w:link w:val="202"/>
    <w:qFormat/>
    <w:uiPriority w:val="0"/>
    <w:pPr>
      <w:keepLines/>
      <w:widowControl w:val="0"/>
      <w:kinsoku/>
      <w:overflowPunct/>
      <w:snapToGrid/>
      <w:jc w:val="both"/>
    </w:pPr>
    <w:rPr>
      <w:rFonts w:ascii="Times New Roman" w:hAnsi="Times New Roman" w:cs="Times New Roman"/>
      <w:bCs/>
      <w:snapToGrid/>
      <w:color w:val="auto"/>
      <w:kern w:val="2"/>
      <w:lang w:eastAsia="zh-CN"/>
    </w:rPr>
  </w:style>
  <w:style w:type="character" w:customStyle="1" w:styleId="204">
    <w:name w:val="D4 Char"/>
    <w:link w:val="205"/>
    <w:qFormat/>
    <w:uiPriority w:val="0"/>
    <w:rPr>
      <w:kern w:val="21"/>
      <w:sz w:val="21"/>
      <w:szCs w:val="21"/>
    </w:rPr>
  </w:style>
  <w:style w:type="paragraph" w:customStyle="1" w:styleId="205">
    <w:name w:val="D4"/>
    <w:basedOn w:val="206"/>
    <w:link w:val="204"/>
    <w:qFormat/>
    <w:uiPriority w:val="0"/>
    <w:pPr>
      <w:tabs>
        <w:tab w:val="left" w:pos="6840"/>
      </w:tabs>
      <w:overflowPunct w:val="0"/>
      <w:ind w:left="400" w:leftChars="200" w:hanging="200" w:hangingChars="200"/>
    </w:pPr>
    <w:rPr>
      <w:kern w:val="21"/>
      <w:szCs w:val="21"/>
    </w:rPr>
  </w:style>
  <w:style w:type="paragraph" w:customStyle="1" w:styleId="206">
    <w:name w:val="wang正文"/>
    <w:basedOn w:val="1"/>
    <w:link w:val="207"/>
    <w:qFormat/>
    <w:uiPriority w:val="0"/>
    <w:pPr>
      <w:widowControl w:val="0"/>
      <w:tabs>
        <w:tab w:val="left" w:pos="6840"/>
      </w:tabs>
      <w:kinsoku/>
      <w:topLinePunct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szCs w:val="24"/>
      <w:lang w:eastAsia="zh-CN"/>
    </w:rPr>
  </w:style>
  <w:style w:type="character" w:customStyle="1" w:styleId="207">
    <w:name w:val="wang正文 Char"/>
    <w:link w:val="206"/>
    <w:qFormat/>
    <w:uiPriority w:val="0"/>
    <w:rPr>
      <w:sz w:val="21"/>
      <w:szCs w:val="24"/>
    </w:rPr>
  </w:style>
  <w:style w:type="character" w:customStyle="1" w:styleId="208">
    <w:name w:val="成套正文1 Char1"/>
    <w:link w:val="209"/>
    <w:qFormat/>
    <w:uiPriority w:val="0"/>
    <w:rPr>
      <w:rFonts w:ascii="Arial" w:hAnsi="Arial"/>
      <w:kern w:val="2"/>
      <w:sz w:val="24"/>
      <w:szCs w:val="28"/>
    </w:rPr>
  </w:style>
  <w:style w:type="paragraph" w:customStyle="1" w:styleId="209">
    <w:name w:val="成套正文1"/>
    <w:basedOn w:val="1"/>
    <w:link w:val="208"/>
    <w:qFormat/>
    <w:uiPriority w:val="0"/>
    <w:pPr>
      <w:widowControl w:val="0"/>
      <w:kinsoku/>
      <w:autoSpaceDE/>
      <w:autoSpaceDN/>
      <w:adjustRightInd/>
      <w:snapToGrid/>
      <w:spacing w:before="50" w:beforeLines="50" w:after="50" w:afterLines="50" w:line="360" w:lineRule="auto"/>
      <w:ind w:firstLine="482"/>
      <w:jc w:val="both"/>
      <w:textAlignment w:val="auto"/>
    </w:pPr>
    <w:rPr>
      <w:rFonts w:eastAsia="宋体" w:cs="Times New Roman"/>
      <w:snapToGrid/>
      <w:color w:val="auto"/>
      <w:kern w:val="2"/>
      <w:sz w:val="24"/>
      <w:szCs w:val="28"/>
      <w:lang w:eastAsia="zh-CN"/>
    </w:rPr>
  </w:style>
  <w:style w:type="character" w:customStyle="1" w:styleId="210">
    <w:name w:val="段 Char"/>
    <w:link w:val="211"/>
    <w:qFormat/>
    <w:uiPriority w:val="0"/>
    <w:rPr>
      <w:rFonts w:ascii="宋体"/>
      <w:sz w:val="21"/>
    </w:rPr>
  </w:style>
  <w:style w:type="paragraph" w:customStyle="1" w:styleId="211">
    <w:name w:val="段"/>
    <w:link w:val="210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12">
    <w:name w:val="标题 2 Char"/>
    <w:qFormat/>
    <w:uiPriority w:val="0"/>
    <w:rPr>
      <w:rFonts w:eastAsia="黑体"/>
      <w:sz w:val="21"/>
      <w:szCs w:val="21"/>
      <w:lang w:val="en-US" w:eastAsia="zh-CN" w:bidi="ar-SA"/>
    </w:rPr>
  </w:style>
  <w:style w:type="character" w:customStyle="1" w:styleId="213">
    <w:name w:val="h1 Char"/>
    <w:qFormat/>
    <w:uiPriority w:val="0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214">
    <w:name w:val="表头 Char"/>
    <w:link w:val="157"/>
    <w:qFormat/>
    <w:uiPriority w:val="0"/>
    <w:rPr>
      <w:rFonts w:ascii="Arial" w:hAnsi="Arial" w:eastAsia="黑体" w:cs="Arial"/>
      <w:snapToGrid w:val="0"/>
      <w:color w:val="000000"/>
      <w:sz w:val="21"/>
      <w:lang w:eastAsia="en-US"/>
    </w:rPr>
  </w:style>
  <w:style w:type="character" w:customStyle="1" w:styleId="215">
    <w:name w:val="样式2 Char1"/>
    <w:link w:val="147"/>
    <w:qFormat/>
    <w:uiPriority w:val="0"/>
    <w:rPr>
      <w:rFonts w:ascii="Arial" w:hAnsi="Arial" w:eastAsia="Arial" w:cs="Arial"/>
      <w:i/>
      <w:snapToGrid w:val="0"/>
      <w:color w:val="000000"/>
      <w:sz w:val="28"/>
      <w:szCs w:val="24"/>
      <w:lang w:eastAsia="en-US"/>
    </w:rPr>
  </w:style>
  <w:style w:type="character" w:customStyle="1" w:styleId="216">
    <w:name w:val="jl 三级 Char Char"/>
    <w:link w:val="217"/>
    <w:semiHidden/>
    <w:qFormat/>
    <w:uiPriority w:val="0"/>
    <w:rPr>
      <w:rFonts w:ascii="宋体" w:hAnsi="宋体"/>
      <w:b/>
      <w:color w:val="000000"/>
      <w:kern w:val="2"/>
      <w:sz w:val="24"/>
      <w:szCs w:val="24"/>
    </w:rPr>
  </w:style>
  <w:style w:type="paragraph" w:customStyle="1" w:styleId="217">
    <w:name w:val="jl 三级 Char"/>
    <w:basedOn w:val="1"/>
    <w:link w:val="216"/>
    <w:semiHidden/>
    <w:uiPriority w:val="0"/>
    <w:pPr>
      <w:widowControl w:val="0"/>
      <w:kinsoku/>
      <w:snapToGrid/>
      <w:spacing w:before="120" w:beforeLines="50" w:after="120" w:afterLines="50"/>
      <w:ind w:firstLine="480" w:firstLineChars="200"/>
      <w:outlineLvl w:val="2"/>
    </w:pPr>
    <w:rPr>
      <w:rFonts w:ascii="宋体" w:hAnsi="宋体" w:eastAsia="宋体" w:cs="Times New Roman"/>
      <w:b/>
      <w:snapToGrid/>
      <w:kern w:val="2"/>
      <w:sz w:val="24"/>
      <w:szCs w:val="24"/>
      <w:lang w:eastAsia="zh-CN"/>
    </w:rPr>
  </w:style>
  <w:style w:type="character" w:customStyle="1" w:styleId="218">
    <w:name w:val="节标题 1.1 Char1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219">
    <w:name w:val="D3 Char Char"/>
    <w:link w:val="156"/>
    <w:qFormat/>
    <w:uiPriority w:val="0"/>
    <w:rPr>
      <w:rFonts w:ascii="Arial" w:hAnsi="Arial" w:eastAsia="Arial" w:cs="Arial"/>
      <w:snapToGrid w:val="0"/>
      <w:color w:val="000000"/>
      <w:sz w:val="21"/>
      <w:szCs w:val="21"/>
      <w:lang w:eastAsia="en-US"/>
    </w:rPr>
  </w:style>
  <w:style w:type="paragraph" w:customStyle="1" w:styleId="220">
    <w:name w:val="默认段落字体 Para Char Char Char Char"/>
    <w:basedOn w:val="1"/>
    <w:link w:val="221"/>
    <w:semiHidden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Times New Roman"/>
      <w:b/>
      <w:snapToGrid/>
      <w:kern w:val="2"/>
      <w:sz w:val="24"/>
      <w:szCs w:val="24"/>
      <w:lang w:eastAsia="zh-CN"/>
    </w:rPr>
  </w:style>
  <w:style w:type="character" w:customStyle="1" w:styleId="221">
    <w:name w:val="默认段落字体 Para Char Char Char Char Char1"/>
    <w:link w:val="220"/>
    <w:semiHidden/>
    <w:qFormat/>
    <w:uiPriority w:val="0"/>
    <w:rPr>
      <w:rFonts w:ascii="宋体" w:hAnsi="宋体"/>
      <w:b/>
      <w:color w:val="000000"/>
      <w:kern w:val="2"/>
      <w:sz w:val="24"/>
      <w:szCs w:val="24"/>
    </w:rPr>
  </w:style>
  <w:style w:type="character" w:customStyle="1" w:styleId="222">
    <w:name w:val="样式6 Char"/>
    <w:link w:val="223"/>
    <w:qFormat/>
    <w:uiPriority w:val="0"/>
    <w:rPr>
      <w:rFonts w:eastAsia="黑体"/>
      <w:kern w:val="2"/>
      <w:sz w:val="21"/>
      <w:szCs w:val="21"/>
    </w:rPr>
  </w:style>
  <w:style w:type="paragraph" w:customStyle="1" w:styleId="223">
    <w:name w:val="样式6"/>
    <w:basedOn w:val="1"/>
    <w:link w:val="222"/>
    <w:qFormat/>
    <w:uiPriority w:val="0"/>
    <w:pPr>
      <w:widowControl w:val="0"/>
      <w:kinsoku/>
      <w:topLinePunct/>
      <w:autoSpaceDE/>
      <w:autoSpaceDN/>
      <w:adjustRightInd/>
      <w:snapToGrid/>
      <w:spacing w:before="160" w:after="60"/>
      <w:jc w:val="center"/>
      <w:textAlignment w:val="auto"/>
    </w:pPr>
    <w:rPr>
      <w:rFonts w:ascii="Times New Roman" w:hAnsi="Times New Roman" w:eastAsia="黑体" w:cs="Times New Roman"/>
      <w:snapToGrid/>
      <w:color w:val="auto"/>
      <w:kern w:val="2"/>
      <w:lang w:eastAsia="zh-CN"/>
    </w:rPr>
  </w:style>
  <w:style w:type="character" w:customStyle="1" w:styleId="224">
    <w:name w:val="样式2 Char"/>
    <w:qFormat/>
    <w:uiPriority w:val="0"/>
    <w:rPr>
      <w:rFonts w:ascii="宋体" w:hAnsi="宋体" w:eastAsia="黑体"/>
      <w:b/>
      <w:kern w:val="2"/>
      <w:sz w:val="24"/>
      <w:szCs w:val="24"/>
      <w:lang w:val="en-US" w:eastAsia="zh-CN" w:bidi="ar-SA"/>
    </w:rPr>
  </w:style>
  <w:style w:type="character" w:customStyle="1" w:styleId="225">
    <w:name w:val="样式 标题 1 + 加粗 Char"/>
    <w:link w:val="226"/>
    <w:qFormat/>
    <w:uiPriority w:val="0"/>
    <w:rPr>
      <w:rFonts w:eastAsia="黑体"/>
      <w:b/>
      <w:bCs/>
      <w:kern w:val="44"/>
      <w:sz w:val="28"/>
      <w:szCs w:val="28"/>
    </w:rPr>
  </w:style>
  <w:style w:type="paragraph" w:customStyle="1" w:styleId="226">
    <w:name w:val="样式 标题 1 + 加粗"/>
    <w:basedOn w:val="4"/>
    <w:link w:val="225"/>
    <w:qFormat/>
    <w:uiPriority w:val="0"/>
    <w:pPr>
      <w:keepLines/>
      <w:widowControl w:val="0"/>
      <w:kinsoku/>
      <w:overflowPunct/>
      <w:autoSpaceDE/>
      <w:autoSpaceDN/>
      <w:adjustRightInd/>
      <w:snapToGrid/>
      <w:spacing w:before="312" w:beforeLines="100" w:after="312" w:afterLines="100" w:line="240" w:lineRule="auto"/>
      <w:ind w:firstLine="0"/>
      <w:jc w:val="both"/>
      <w:textAlignment w:val="auto"/>
    </w:pPr>
    <w:rPr>
      <w:rFonts w:ascii="Times New Roman" w:hAnsi="Times New Roman" w:eastAsia="黑体" w:cs="Times New Roman"/>
      <w:b/>
      <w:bCs/>
      <w:snapToGrid/>
      <w:color w:val="auto"/>
      <w:kern w:val="44"/>
      <w:sz w:val="28"/>
      <w:szCs w:val="28"/>
      <w:lang w:eastAsia="zh-CN"/>
    </w:rPr>
  </w:style>
  <w:style w:type="character" w:customStyle="1" w:styleId="227">
    <w:name w:val="附录一 Char"/>
    <w:link w:val="228"/>
    <w:qFormat/>
    <w:uiPriority w:val="0"/>
    <w:rPr>
      <w:rFonts w:ascii="EU-F1" w:eastAsia="黑体"/>
      <w:kern w:val="2"/>
      <w:sz w:val="21"/>
      <w:szCs w:val="21"/>
    </w:rPr>
  </w:style>
  <w:style w:type="paragraph" w:customStyle="1" w:styleId="228">
    <w:name w:val="附录一"/>
    <w:basedOn w:val="39"/>
    <w:link w:val="227"/>
    <w:qFormat/>
    <w:uiPriority w:val="0"/>
    <w:pPr>
      <w:widowControl w:val="0"/>
      <w:kinsoku/>
      <w:autoSpaceDE/>
      <w:autoSpaceDN/>
      <w:adjustRightInd/>
      <w:snapToGrid/>
      <w:spacing w:line="480" w:lineRule="auto"/>
      <w:jc w:val="both"/>
      <w:textAlignment w:val="auto"/>
    </w:pPr>
    <w:rPr>
      <w:rFonts w:ascii="EU-F1" w:hAnsi="Times New Roman" w:eastAsia="黑体" w:cs="Times New Roman"/>
      <w:snapToGrid/>
      <w:color w:val="auto"/>
      <w:kern w:val="2"/>
      <w:lang w:eastAsia="zh-CN"/>
    </w:rPr>
  </w:style>
  <w:style w:type="character" w:customStyle="1" w:styleId="229">
    <w:name w:val="国网标准正文 Char"/>
    <w:link w:val="230"/>
    <w:qFormat/>
    <w:uiPriority w:val="0"/>
    <w:rPr>
      <w:rFonts w:ascii="宋体" w:hAnsi="宋体"/>
      <w:kern w:val="2"/>
      <w:sz w:val="21"/>
      <w:szCs w:val="28"/>
    </w:rPr>
  </w:style>
  <w:style w:type="paragraph" w:customStyle="1" w:styleId="230">
    <w:name w:val="国网标准正文"/>
    <w:basedOn w:val="1"/>
    <w:link w:val="229"/>
    <w:qFormat/>
    <w:uiPriority w:val="0"/>
    <w:pPr>
      <w:widowControl w:val="0"/>
      <w:tabs>
        <w:tab w:val="left" w:pos="2700"/>
      </w:tabs>
      <w:kinsoku/>
      <w:autoSpaceDE/>
      <w:autoSpaceDN/>
      <w:spacing w:line="312" w:lineRule="exact"/>
      <w:ind w:firstLine="420" w:firstLineChars="200"/>
      <w:jc w:val="both"/>
      <w:textAlignment w:val="center"/>
    </w:pPr>
    <w:rPr>
      <w:rFonts w:ascii="宋体" w:hAnsi="宋体" w:eastAsia="宋体" w:cs="Times New Roman"/>
      <w:snapToGrid/>
      <w:color w:val="auto"/>
      <w:kern w:val="2"/>
      <w:szCs w:val="28"/>
      <w:lang w:eastAsia="zh-CN"/>
    </w:rPr>
  </w:style>
  <w:style w:type="character" w:customStyle="1" w:styleId="231">
    <w:name w:val="F1 Char"/>
    <w:link w:val="232"/>
    <w:qFormat/>
    <w:uiPriority w:val="0"/>
    <w:rPr>
      <w:rFonts w:ascii="EU-F1" w:eastAsia="黑体"/>
      <w:kern w:val="2"/>
      <w:sz w:val="21"/>
      <w:szCs w:val="21"/>
    </w:rPr>
  </w:style>
  <w:style w:type="paragraph" w:customStyle="1" w:styleId="232">
    <w:name w:val="F1"/>
    <w:basedOn w:val="199"/>
    <w:link w:val="231"/>
    <w:qFormat/>
    <w:uiPriority w:val="0"/>
    <w:pPr>
      <w:topLinePunct/>
    </w:pPr>
    <w:rPr>
      <w:kern w:val="2"/>
    </w:rPr>
  </w:style>
  <w:style w:type="character" w:customStyle="1" w:styleId="233">
    <w:name w:val="三级标题 Char"/>
    <w:qFormat/>
    <w:uiPriority w:val="0"/>
    <w:rPr>
      <w:rFonts w:eastAsia="宋体"/>
      <w:b/>
      <w:sz w:val="24"/>
      <w:lang w:val="en-US" w:eastAsia="zh-CN" w:bidi="ar-SA"/>
    </w:rPr>
  </w:style>
  <w:style w:type="character" w:customStyle="1" w:styleId="234">
    <w:name w:val="国网标准3级 Char"/>
    <w:link w:val="235"/>
    <w:qFormat/>
    <w:uiPriority w:val="0"/>
    <w:rPr>
      <w:rFonts w:ascii="宋体" w:hAnsi="宋体" w:cs="宋体-18030"/>
      <w:b/>
      <w:bCs/>
      <w:kern w:val="2"/>
      <w:sz w:val="21"/>
      <w:szCs w:val="32"/>
    </w:rPr>
  </w:style>
  <w:style w:type="paragraph" w:customStyle="1" w:styleId="235">
    <w:name w:val="国网标准3级"/>
    <w:basedOn w:val="7"/>
    <w:link w:val="234"/>
    <w:qFormat/>
    <w:uiPriority w:val="0"/>
    <w:pPr>
      <w:widowControl w:val="0"/>
      <w:kinsoku/>
      <w:autoSpaceDE/>
      <w:autoSpaceDN/>
      <w:adjustRightInd/>
      <w:snapToGrid/>
      <w:spacing w:before="120" w:after="0" w:line="312" w:lineRule="exact"/>
      <w:textAlignment w:val="auto"/>
    </w:pPr>
    <w:rPr>
      <w:rFonts w:ascii="宋体" w:hAnsi="宋体" w:eastAsia="宋体" w:cs="宋体-18030"/>
      <w:snapToGrid/>
      <w:color w:val="auto"/>
      <w:kern w:val="2"/>
      <w:sz w:val="21"/>
      <w:lang w:eastAsia="zh-CN"/>
    </w:rPr>
  </w:style>
  <w:style w:type="character" w:customStyle="1" w:styleId="236">
    <w:name w:val="jl 正文 Char Char Char"/>
    <w:link w:val="237"/>
    <w:semiHidden/>
    <w:qFormat/>
    <w:uiPriority w:val="0"/>
    <w:rPr>
      <w:rFonts w:ascii="宋体"/>
      <w:kern w:val="2"/>
      <w:sz w:val="24"/>
      <w:szCs w:val="24"/>
    </w:rPr>
  </w:style>
  <w:style w:type="paragraph" w:customStyle="1" w:styleId="237">
    <w:name w:val="jl 正文 Char Char"/>
    <w:basedOn w:val="1"/>
    <w:link w:val="236"/>
    <w:semiHidden/>
    <w:qFormat/>
    <w:uiPriority w:val="0"/>
    <w:pPr>
      <w:widowControl w:val="0"/>
      <w:kinsoku/>
      <w:snapToGrid/>
      <w:ind w:firstLine="200" w:firstLineChars="200"/>
    </w:pPr>
    <w:rPr>
      <w:rFonts w:ascii="宋体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character" w:customStyle="1" w:styleId="238">
    <w:name w:val="标题 1 Char Char"/>
    <w:qFormat/>
    <w:uiPriority w:val="0"/>
    <w:rPr>
      <w:rFonts w:eastAsia="宋体"/>
      <w:b/>
      <w:kern w:val="44"/>
      <w:sz w:val="44"/>
      <w:lang w:val="en-US" w:eastAsia="zh-CN" w:bidi="ar-SA"/>
    </w:rPr>
  </w:style>
  <w:style w:type="character" w:customStyle="1" w:styleId="239">
    <w:name w:val="EUF Char"/>
    <w:link w:val="240"/>
    <w:qFormat/>
    <w:uiPriority w:val="0"/>
    <w:rPr>
      <w:rFonts w:ascii="EU-F1" w:hAnsi="宋体" w:eastAsia="EU-F1"/>
      <w:b/>
      <w:color w:val="000000"/>
      <w:kern w:val="2"/>
      <w:sz w:val="21"/>
      <w:szCs w:val="21"/>
    </w:rPr>
  </w:style>
  <w:style w:type="paragraph" w:customStyle="1" w:styleId="240">
    <w:name w:val="EUF"/>
    <w:basedOn w:val="220"/>
    <w:link w:val="239"/>
    <w:qFormat/>
    <w:uiPriority w:val="0"/>
    <w:pPr>
      <w:topLinePunct/>
      <w:spacing w:line="312" w:lineRule="exact"/>
    </w:pPr>
    <w:rPr>
      <w:rFonts w:ascii="EU-F1" w:eastAsia="EU-F1"/>
      <w:sz w:val="21"/>
      <w:szCs w:val="21"/>
    </w:rPr>
  </w:style>
  <w:style w:type="character" w:customStyle="1" w:styleId="241">
    <w:name w:val="章标题 1 Char Char"/>
    <w:qFormat/>
    <w:uiPriority w:val="0"/>
    <w:rPr>
      <w:rFonts w:eastAsia="宋体"/>
      <w:b/>
      <w:kern w:val="44"/>
      <w:sz w:val="24"/>
      <w:lang w:val="en-US" w:eastAsia="zh-CN"/>
    </w:rPr>
  </w:style>
  <w:style w:type="character" w:customStyle="1" w:styleId="242">
    <w:name w:val="发布"/>
    <w:qFormat/>
    <w:uiPriority w:val="0"/>
    <w:rPr>
      <w:rFonts w:ascii="黑体" w:eastAsia="黑体"/>
      <w:spacing w:val="22"/>
      <w:w w:val="100"/>
      <w:position w:val="3"/>
      <w:sz w:val="28"/>
    </w:rPr>
  </w:style>
  <w:style w:type="character" w:customStyle="1" w:styleId="243">
    <w:name w:val="标题 1 Char"/>
    <w:qFormat/>
    <w:uiPriority w:val="0"/>
    <w:rPr>
      <w:rFonts w:ascii="汉仪大宋简" w:eastAsia="汉仪大宋简"/>
      <w:kern w:val="28"/>
      <w:sz w:val="22"/>
      <w:szCs w:val="26"/>
      <w:lang w:val="en-US" w:eastAsia="zh-CN" w:bidi="ar-SA"/>
    </w:rPr>
  </w:style>
  <w:style w:type="character" w:customStyle="1" w:styleId="244">
    <w:name w:val="样式 Arial"/>
    <w:qFormat/>
    <w:uiPriority w:val="0"/>
    <w:rPr>
      <w:rFonts w:hint="default" w:ascii="Times New Roman" w:hAnsi="Times New Roman" w:eastAsia="宋体" w:cs="Times New Roman"/>
      <w:sz w:val="21"/>
      <w:szCs w:val="21"/>
    </w:rPr>
  </w:style>
  <w:style w:type="character" w:customStyle="1" w:styleId="245">
    <w:name w:val="图说 Char"/>
    <w:link w:val="246"/>
    <w:semiHidden/>
    <w:qFormat/>
    <w:uiPriority w:val="0"/>
    <w:rPr>
      <w:rFonts w:cs="宋体"/>
      <w:kern w:val="2"/>
      <w:sz w:val="18"/>
    </w:rPr>
  </w:style>
  <w:style w:type="paragraph" w:customStyle="1" w:styleId="246">
    <w:name w:val="图说"/>
    <w:basedOn w:val="1"/>
    <w:link w:val="245"/>
    <w:semiHidden/>
    <w:qFormat/>
    <w:uiPriority w:val="0"/>
    <w:pPr>
      <w:widowControl w:val="0"/>
      <w:kinsoku/>
      <w:topLinePunct/>
      <w:autoSpaceDE/>
      <w:autoSpaceDN/>
      <w:adjustRightInd/>
      <w:snapToGrid/>
      <w:spacing w:before="40" w:after="160"/>
      <w:jc w:val="center"/>
      <w:textAlignment w:val="auto"/>
    </w:pPr>
    <w:rPr>
      <w:rFonts w:ascii="Times New Roman" w:hAnsi="Times New Roman" w:eastAsia="宋体" w:cs="宋体"/>
      <w:snapToGrid/>
      <w:color w:val="auto"/>
      <w:kern w:val="2"/>
      <w:sz w:val="18"/>
      <w:szCs w:val="20"/>
      <w:lang w:eastAsia="zh-CN"/>
    </w:rPr>
  </w:style>
  <w:style w:type="character" w:customStyle="1" w:styleId="247">
    <w:name w:val="B Char"/>
    <w:link w:val="248"/>
    <w:qFormat/>
    <w:uiPriority w:val="0"/>
    <w:rPr>
      <w:rFonts w:ascii="E-F1" w:eastAsia="黑体"/>
      <w:kern w:val="2"/>
      <w:sz w:val="21"/>
      <w:szCs w:val="21"/>
    </w:rPr>
  </w:style>
  <w:style w:type="paragraph" w:customStyle="1" w:styleId="248">
    <w:name w:val="B"/>
    <w:basedOn w:val="157"/>
    <w:link w:val="247"/>
    <w:qFormat/>
    <w:uiPriority w:val="0"/>
    <w:pPr>
      <w:widowControl w:val="0"/>
      <w:tabs>
        <w:tab w:val="center" w:pos="4706"/>
        <w:tab w:val="right" w:pos="9044"/>
      </w:tabs>
      <w:kinsoku/>
      <w:wordWrap/>
      <w:autoSpaceDE/>
      <w:autoSpaceDN/>
      <w:adjustRightInd/>
      <w:snapToGrid/>
      <w:spacing w:line="312" w:lineRule="exact"/>
      <w:textAlignment w:val="auto"/>
    </w:pPr>
    <w:rPr>
      <w:rFonts w:ascii="E-F1" w:hAnsi="Times New Roman" w:cs="Times New Roman"/>
      <w:snapToGrid/>
      <w:color w:val="auto"/>
      <w:kern w:val="2"/>
      <w:szCs w:val="21"/>
      <w:lang w:eastAsia="zh-CN"/>
    </w:rPr>
  </w:style>
  <w:style w:type="character" w:customStyle="1" w:styleId="249">
    <w:name w:val="样式 标题 5 + Arial Char"/>
    <w:link w:val="250"/>
    <w:qFormat/>
    <w:uiPriority w:val="0"/>
    <w:rPr>
      <w:rFonts w:ascii="黑体" w:hAnsi="Arial" w:eastAsia="黑体"/>
      <w:sz w:val="21"/>
      <w:lang w:val="zh-CN"/>
    </w:rPr>
  </w:style>
  <w:style w:type="paragraph" w:customStyle="1" w:styleId="250">
    <w:name w:val="样式 标题 5 + Arial"/>
    <w:basedOn w:val="9"/>
    <w:link w:val="249"/>
    <w:qFormat/>
    <w:uiPriority w:val="0"/>
    <w:pPr>
      <w:keepNext w:val="0"/>
      <w:keepLines w:val="0"/>
      <w:autoSpaceDE w:val="0"/>
      <w:autoSpaceDN w:val="0"/>
      <w:adjustRightInd w:val="0"/>
      <w:ind w:left="180" w:hanging="180"/>
      <w:jc w:val="left"/>
    </w:pPr>
    <w:rPr>
      <w:rFonts w:ascii="黑体" w:hAnsi="Arial"/>
      <w:bCs w:val="0"/>
      <w:kern w:val="0"/>
      <w:szCs w:val="20"/>
      <w:lang w:val="zh-CN"/>
    </w:rPr>
  </w:style>
  <w:style w:type="character" w:customStyle="1" w:styleId="251">
    <w:name w:val="国标3级 Char"/>
    <w:link w:val="252"/>
    <w:qFormat/>
    <w:uiPriority w:val="0"/>
    <w:rPr>
      <w:rFonts w:ascii="宋体" w:hAnsi="宋体"/>
      <w:color w:val="000000"/>
      <w:kern w:val="2"/>
      <w:sz w:val="21"/>
    </w:rPr>
  </w:style>
  <w:style w:type="paragraph" w:customStyle="1" w:styleId="252">
    <w:name w:val="国标3级"/>
    <w:basedOn w:val="1"/>
    <w:link w:val="251"/>
    <w:qFormat/>
    <w:uiPriority w:val="0"/>
    <w:pPr>
      <w:widowControl w:val="0"/>
      <w:kinsoku/>
      <w:autoSpaceDE/>
      <w:autoSpaceDN/>
      <w:adjustRightInd/>
      <w:spacing w:line="312" w:lineRule="exact"/>
      <w:jc w:val="both"/>
      <w:textAlignment w:val="auto"/>
    </w:pPr>
    <w:rPr>
      <w:rFonts w:ascii="宋体" w:hAnsi="宋体" w:eastAsia="宋体" w:cs="Times New Roman"/>
      <w:snapToGrid/>
      <w:kern w:val="2"/>
      <w:szCs w:val="20"/>
      <w:lang w:eastAsia="zh-CN"/>
    </w:rPr>
  </w:style>
  <w:style w:type="character" w:customStyle="1" w:styleId="253">
    <w:name w:val="Char Char2"/>
    <w:qFormat/>
    <w:uiPriority w:val="0"/>
    <w:rPr>
      <w:rFonts w:eastAsia="宋体"/>
      <w:b/>
      <w:bCs/>
      <w:kern w:val="44"/>
      <w:sz w:val="21"/>
      <w:szCs w:val="28"/>
      <w:lang w:val="en-US" w:eastAsia="zh-CN" w:bidi="ar-SA"/>
    </w:rPr>
  </w:style>
  <w:style w:type="character" w:customStyle="1" w:styleId="254">
    <w:name w:val="一级标题 Char"/>
    <w:qFormat/>
    <w:uiPriority w:val="0"/>
    <w:rPr>
      <w:rFonts w:ascii="隶书" w:eastAsia="黑体"/>
      <w:b/>
      <w:kern w:val="2"/>
      <w:sz w:val="30"/>
      <w:szCs w:val="32"/>
      <w:lang w:val="en-US" w:eastAsia="zh-CN" w:bidi="ar-SA"/>
    </w:rPr>
  </w:style>
  <w:style w:type="paragraph" w:customStyle="1" w:styleId="255">
    <w:name w:val="注×："/>
    <w:qFormat/>
    <w:uiPriority w:val="0"/>
    <w:pPr>
      <w:widowControl w:val="0"/>
      <w:tabs>
        <w:tab w:val="left" w:pos="312"/>
        <w:tab w:val="left" w:pos="630"/>
        <w:tab w:val="left" w:pos="2040"/>
      </w:tabs>
      <w:autoSpaceDE w:val="0"/>
      <w:autoSpaceDN w:val="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256">
    <w:name w:val="xl39"/>
    <w:basedOn w:val="1"/>
    <w:semiHidden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257">
    <w:name w:val="示例"/>
    <w:next w:val="211"/>
    <w:qFormat/>
    <w:uiPriority w:val="0"/>
    <w:pPr>
      <w:tabs>
        <w:tab w:val="left" w:pos="1620"/>
      </w:tabs>
      <w:ind w:left="1080" w:firstLine="200" w:firstLine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258">
    <w:name w:val="xl40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259">
    <w:name w:val="五级条标题"/>
    <w:basedOn w:val="260"/>
    <w:next w:val="211"/>
    <w:qFormat/>
    <w:uiPriority w:val="0"/>
    <w:pPr>
      <w:numPr>
        <w:ilvl w:val="3"/>
        <w:numId w:val="11"/>
      </w:numPr>
      <w:tabs>
        <w:tab w:val="left" w:pos="780"/>
        <w:tab w:val="left" w:pos="851"/>
        <w:tab w:val="left" w:pos="945"/>
        <w:tab w:val="left" w:pos="1021"/>
        <w:tab w:val="left" w:pos="1080"/>
        <w:tab w:val="left" w:pos="1108"/>
        <w:tab w:val="left" w:pos="1155"/>
        <w:tab w:val="left" w:pos="1407"/>
        <w:tab w:val="left" w:pos="1440"/>
        <w:tab w:val="left" w:pos="1620"/>
      </w:tabs>
      <w:outlineLvl w:val="6"/>
    </w:pPr>
  </w:style>
  <w:style w:type="paragraph" w:customStyle="1" w:styleId="260">
    <w:name w:val="四级条标题"/>
    <w:basedOn w:val="261"/>
    <w:next w:val="211"/>
    <w:qFormat/>
    <w:uiPriority w:val="0"/>
    <w:pPr>
      <w:numPr>
        <w:ilvl w:val="0"/>
        <w:numId w:val="12"/>
      </w:numPr>
      <w:tabs>
        <w:tab w:val="left" w:pos="851"/>
        <w:tab w:val="left" w:pos="945"/>
        <w:tab w:val="left" w:pos="1021"/>
        <w:tab w:val="left" w:pos="1108"/>
        <w:tab w:val="left" w:pos="1155"/>
      </w:tabs>
      <w:outlineLvl w:val="5"/>
    </w:pPr>
  </w:style>
  <w:style w:type="paragraph" w:customStyle="1" w:styleId="261">
    <w:name w:val="三级条标题"/>
    <w:basedOn w:val="262"/>
    <w:next w:val="211"/>
    <w:qFormat/>
    <w:uiPriority w:val="0"/>
    <w:pPr>
      <w:numPr>
        <w:ilvl w:val="4"/>
        <w:numId w:val="13"/>
      </w:numPr>
      <w:tabs>
        <w:tab w:val="left" w:pos="851"/>
        <w:tab w:val="left" w:pos="945"/>
        <w:tab w:val="left" w:pos="1108"/>
      </w:tabs>
      <w:jc w:val="both"/>
      <w:outlineLvl w:val="4"/>
    </w:pPr>
    <w:rPr>
      <w:rFonts w:ascii="黑体"/>
      <w:b/>
    </w:rPr>
  </w:style>
  <w:style w:type="paragraph" w:customStyle="1" w:styleId="262">
    <w:name w:val="二级条标题"/>
    <w:basedOn w:val="1"/>
    <w:next w:val="1"/>
    <w:qFormat/>
    <w:uiPriority w:val="0"/>
    <w:pPr>
      <w:numPr>
        <w:ilvl w:val="3"/>
        <w:numId w:val="14"/>
      </w:numPr>
      <w:tabs>
        <w:tab w:val="left" w:pos="851"/>
      </w:tabs>
      <w:kinsoku/>
      <w:autoSpaceDE/>
      <w:autoSpaceDN/>
      <w:adjustRightInd/>
      <w:snapToGrid/>
      <w:textAlignment w:val="auto"/>
      <w:outlineLvl w:val="3"/>
    </w:pPr>
    <w:rPr>
      <w:rFonts w:ascii="Times New Roman" w:hAnsi="Times New Roman" w:eastAsia="黑体" w:cs="Times New Roman"/>
      <w:snapToGrid/>
      <w:color w:val="auto"/>
      <w:szCs w:val="20"/>
      <w:lang w:eastAsia="zh-CN"/>
    </w:rPr>
  </w:style>
  <w:style w:type="paragraph" w:customStyle="1" w:styleId="263">
    <w:name w:val="默认段落字体 Para Char Char Char Char Char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Times New Roman"/>
      <w:b/>
      <w:snapToGrid/>
      <w:kern w:val="2"/>
      <w:sz w:val="24"/>
      <w:szCs w:val="24"/>
      <w:lang w:eastAsia="zh-CN"/>
    </w:rPr>
  </w:style>
  <w:style w:type="paragraph" w:customStyle="1" w:styleId="264">
    <w:name w:val="xl41"/>
    <w:basedOn w:val="1"/>
    <w:semiHidden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sz w:val="16"/>
      <w:szCs w:val="16"/>
      <w:lang w:eastAsia="zh-CN"/>
    </w:rPr>
  </w:style>
  <w:style w:type="paragraph" w:customStyle="1" w:styleId="265">
    <w:name w:val="工程建设无节条标题"/>
    <w:basedOn w:val="1"/>
    <w:next w:val="21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  <w:outlineLvl w:val="3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266">
    <w:name w:val="t"/>
    <w:basedOn w:val="39"/>
    <w:qFormat/>
    <w:uiPriority w:val="0"/>
    <w:pPr>
      <w:widowControl w:val="0"/>
      <w:kinsoku/>
      <w:overflowPunct w:val="0"/>
      <w:topLinePunct/>
      <w:autoSpaceDE/>
      <w:autoSpaceDN/>
      <w:adjustRightInd/>
      <w:snapToGrid/>
      <w:spacing w:before="156" w:beforeLines="50" w:after="156" w:afterLines="50"/>
      <w:jc w:val="center"/>
      <w:textAlignment w:val="auto"/>
    </w:pPr>
    <w:rPr>
      <w:rFonts w:ascii="Times New Roman" w:hAnsi="Times New Roman" w:eastAsia="宋体" w:cs="Times New Roman"/>
      <w:snapToGrid/>
      <w:kern w:val="2"/>
      <w:sz w:val="18"/>
      <w:lang w:eastAsia="zh-CN"/>
    </w:rPr>
  </w:style>
  <w:style w:type="paragraph" w:customStyle="1" w:styleId="267">
    <w:name w:val="目次、标准名称标题"/>
    <w:basedOn w:val="268"/>
    <w:next w:val="211"/>
    <w:qFormat/>
    <w:uiPriority w:val="0"/>
    <w:pPr>
      <w:spacing w:line="460" w:lineRule="exact"/>
      <w:outlineLvl w:val="9"/>
    </w:pPr>
  </w:style>
  <w:style w:type="paragraph" w:customStyle="1" w:styleId="268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b/>
      <w:sz w:val="32"/>
      <w:lang w:val="en-US" w:eastAsia="zh-CN" w:bidi="ar-SA"/>
    </w:rPr>
  </w:style>
  <w:style w:type="paragraph" w:customStyle="1" w:styleId="269">
    <w:name w:val="发布部门"/>
    <w:next w:val="211"/>
    <w:qFormat/>
    <w:uiPriority w:val="0"/>
    <w:pPr>
      <w:framePr w:w="7433" w:h="585" w:hRule="exact" w:hSpace="180" w:vSpace="180" w:wrap="around" w:vAnchor="margin" w:hAnchor="margin" w:xAlign="center" w:y="14401" w:anchorLock="1"/>
      <w:jc w:val="center"/>
    </w:pPr>
    <w:rPr>
      <w:rFonts w:ascii="宋体" w:hAnsi="Times New Roman" w:eastAsia="宋体" w:cs="Times New Roman"/>
      <w:b/>
      <w:spacing w:val="20"/>
      <w:w w:val="135"/>
      <w:sz w:val="36"/>
      <w:lang w:val="en-US" w:eastAsia="zh-CN" w:bidi="ar-SA"/>
    </w:rPr>
  </w:style>
  <w:style w:type="paragraph" w:customStyle="1" w:styleId="270">
    <w:name w:val="表格内字体字号"/>
    <w:basedOn w:val="1"/>
    <w:qFormat/>
    <w:uiPriority w:val="0"/>
    <w:pPr>
      <w:widowControl w:val="0"/>
      <w:kinsoku/>
      <w:topLinePunct/>
      <w:autoSpaceDE/>
      <w:autoSpaceDN/>
      <w:adjustRightInd/>
      <w:spacing w:before="20" w:beforeLines="20" w:after="20" w:afterLines="20"/>
      <w:ind w:left="30" w:leftChars="30" w:right="30" w:rightChars="30"/>
      <w:jc w:val="center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customStyle="1" w:styleId="271">
    <w:name w:val="二级无标题条"/>
    <w:basedOn w:val="1"/>
    <w:qFormat/>
    <w:uiPriority w:val="0"/>
    <w:pPr>
      <w:widowControl w:val="0"/>
      <w:numPr>
        <w:ilvl w:val="3"/>
        <w:numId w:val="14"/>
      </w:numPr>
      <w:tabs>
        <w:tab w:val="left" w:pos="851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b/>
      <w:snapToGrid/>
      <w:color w:val="auto"/>
      <w:kern w:val="2"/>
      <w:szCs w:val="24"/>
      <w:lang w:eastAsia="zh-CN"/>
    </w:rPr>
  </w:style>
  <w:style w:type="paragraph" w:customStyle="1" w:styleId="272">
    <w:name w:val="国网标准2级"/>
    <w:basedOn w:val="4"/>
    <w:qFormat/>
    <w:uiPriority w:val="0"/>
    <w:pPr>
      <w:keepLines/>
      <w:widowControl w:val="0"/>
      <w:kinsoku/>
      <w:overflowPunct/>
      <w:autoSpaceDE/>
      <w:autoSpaceDN/>
      <w:adjustRightInd/>
      <w:snapToGrid/>
      <w:spacing w:before="156" w:beforeLines="50" w:after="156" w:afterLines="50" w:line="312" w:lineRule="exact"/>
      <w:ind w:firstLine="0"/>
      <w:jc w:val="both"/>
      <w:textAlignment w:val="auto"/>
    </w:pPr>
    <w:rPr>
      <w:rFonts w:ascii="黑体" w:hAnsi="Times New Roman" w:eastAsia="黑体" w:cs="Times New Roman"/>
      <w:b/>
      <w:bCs/>
      <w:color w:val="auto"/>
      <w:kern w:val="0"/>
      <w:sz w:val="21"/>
      <w:szCs w:val="21"/>
      <w:lang w:eastAsia="zh-CN"/>
    </w:rPr>
  </w:style>
  <w:style w:type="paragraph" w:customStyle="1" w:styleId="273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74">
    <w:name w:val="xl34"/>
    <w:basedOn w:val="1"/>
    <w:semiHidden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Times New Roman"/>
      <w:snapToGrid/>
      <w:sz w:val="20"/>
      <w:szCs w:val="20"/>
      <w:lang w:eastAsia="zh-CN"/>
    </w:rPr>
  </w:style>
  <w:style w:type="paragraph" w:customStyle="1" w:styleId="275">
    <w:name w:val="PARAGRAPH"/>
    <w:qFormat/>
    <w:uiPriority w:val="0"/>
    <w:pPr>
      <w:tabs>
        <w:tab w:val="center" w:pos="4536"/>
        <w:tab w:val="right" w:pos="9072"/>
      </w:tabs>
      <w:spacing w:before="100" w:after="200"/>
      <w:jc w:val="both"/>
    </w:pPr>
    <w:rPr>
      <w:rFonts w:ascii="Arial" w:hAnsi="Arial" w:eastAsia="宋体" w:cs="Times New Roman"/>
      <w:spacing w:val="8"/>
      <w:lang w:val="en-US" w:eastAsia="en-US" w:bidi="ar-SA"/>
    </w:rPr>
  </w:style>
  <w:style w:type="paragraph" w:customStyle="1" w:styleId="276">
    <w:name w:val="xl36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sz w:val="20"/>
      <w:szCs w:val="20"/>
      <w:lang w:eastAsia="zh-CN"/>
    </w:rPr>
  </w:style>
  <w:style w:type="paragraph" w:customStyle="1" w:styleId="277">
    <w:name w:val="Heading TOC"/>
    <w:basedOn w:val="1"/>
    <w:next w:val="30"/>
    <w:qFormat/>
    <w:uiPriority w:val="0"/>
    <w:pPr>
      <w:kinsoku/>
      <w:autoSpaceDE/>
      <w:autoSpaceDN/>
      <w:adjustRightInd/>
      <w:snapToGrid/>
      <w:textAlignment w:val="auto"/>
    </w:pPr>
    <w:rPr>
      <w:rFonts w:eastAsia="宋体" w:cs="Times New Roman"/>
      <w:b/>
      <w:snapToGrid/>
      <w:color w:val="auto"/>
      <w:sz w:val="36"/>
      <w:szCs w:val="20"/>
      <w:lang w:val="en-GB" w:eastAsia="zh-CN"/>
    </w:rPr>
  </w:style>
  <w:style w:type="paragraph" w:customStyle="1" w:styleId="278">
    <w:name w:val="附录"/>
    <w:basedOn w:val="4"/>
    <w:qFormat/>
    <w:uiPriority w:val="0"/>
    <w:pPr>
      <w:keepLines/>
      <w:widowControl w:val="0"/>
      <w:kinsoku/>
      <w:overflowPunct/>
      <w:topLinePunct/>
      <w:autoSpaceDE/>
      <w:autoSpaceDN/>
      <w:adjustRightInd/>
      <w:snapToGrid/>
      <w:spacing w:line="960" w:lineRule="auto"/>
      <w:jc w:val="center"/>
    </w:pPr>
    <w:rPr>
      <w:rFonts w:ascii="Times New Roman" w:hAnsi="Times New Roman" w:eastAsia="黑体" w:cs="Times New Roman"/>
      <w:snapToGrid/>
      <w:color w:val="auto"/>
      <w:kern w:val="2"/>
      <w:sz w:val="28"/>
      <w:szCs w:val="28"/>
      <w:lang w:eastAsia="zh-CN"/>
    </w:rPr>
  </w:style>
  <w:style w:type="paragraph" w:customStyle="1" w:styleId="279">
    <w:name w:val="工程建设图标题"/>
    <w:basedOn w:val="280"/>
    <w:qFormat/>
    <w:uiPriority w:val="0"/>
    <w:pPr>
      <w:numPr>
        <w:ilvl w:val="5"/>
      </w:numPr>
      <w:tabs>
        <w:tab w:val="left" w:pos="780"/>
      </w:tabs>
      <w:jc w:val="center"/>
      <w:outlineLvl w:val="5"/>
    </w:pPr>
  </w:style>
  <w:style w:type="paragraph" w:customStyle="1" w:styleId="280">
    <w:name w:val="工程建设条标题"/>
    <w:basedOn w:val="281"/>
    <w:next w:val="211"/>
    <w:qFormat/>
    <w:uiPriority w:val="0"/>
    <w:pPr>
      <w:numPr>
        <w:ilvl w:val="3"/>
      </w:numPr>
      <w:tabs>
        <w:tab w:val="left" w:pos="780"/>
      </w:tabs>
      <w:spacing w:before="0" w:after="0"/>
      <w:jc w:val="left"/>
      <w:outlineLvl w:val="3"/>
    </w:pPr>
    <w:rPr>
      <w:b w:val="0"/>
    </w:rPr>
  </w:style>
  <w:style w:type="paragraph" w:customStyle="1" w:styleId="281">
    <w:name w:val="工程建设节标题"/>
    <w:basedOn w:val="282"/>
    <w:next w:val="211"/>
    <w:qFormat/>
    <w:uiPriority w:val="0"/>
    <w:pPr>
      <w:numPr>
        <w:ilvl w:val="2"/>
      </w:numPr>
      <w:tabs>
        <w:tab w:val="left" w:pos="780"/>
      </w:tabs>
      <w:spacing w:before="400" w:after="400" w:line="240" w:lineRule="auto"/>
      <w:outlineLvl w:val="2"/>
    </w:pPr>
    <w:rPr>
      <w:sz w:val="21"/>
    </w:rPr>
  </w:style>
  <w:style w:type="paragraph" w:customStyle="1" w:styleId="282">
    <w:name w:val="工程建设章标题"/>
    <w:next w:val="211"/>
    <w:qFormat/>
    <w:uiPriority w:val="0"/>
    <w:pPr>
      <w:numPr>
        <w:ilvl w:val="1"/>
        <w:numId w:val="7"/>
      </w:numPr>
      <w:tabs>
        <w:tab w:val="left" w:pos="780"/>
      </w:tabs>
      <w:spacing w:before="640" w:after="560" w:line="480" w:lineRule="exact"/>
      <w:jc w:val="center"/>
      <w:outlineLvl w:val="1"/>
    </w:pPr>
    <w:rPr>
      <w:rFonts w:ascii="黑体" w:hAnsi="Times New Roman" w:eastAsia="黑体" w:cs="Times New Roman"/>
      <w:b/>
      <w:sz w:val="28"/>
      <w:lang w:val="en-US" w:eastAsia="zh-CN" w:bidi="ar-SA"/>
    </w:rPr>
  </w:style>
  <w:style w:type="paragraph" w:customStyle="1" w:styleId="283">
    <w:name w:val="列项●（二级）"/>
    <w:semiHidden/>
    <w:qFormat/>
    <w:uiPriority w:val="0"/>
    <w:pPr>
      <w:widowControl w:val="0"/>
      <w:numPr>
        <w:ilvl w:val="0"/>
        <w:numId w:val="15"/>
      </w:numPr>
      <w:tabs>
        <w:tab w:val="left" w:pos="425"/>
        <w:tab w:val="left" w:pos="840"/>
      </w:tabs>
      <w:adjustRightInd w:val="0"/>
      <w:spacing w:line="360" w:lineRule="atLeast"/>
      <w:ind w:left="600" w:leftChars="400" w:hanging="200" w:hangingChars="200"/>
      <w:jc w:val="both"/>
      <w:textAlignment w:val="baseline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84">
    <w:name w:val="我的正文"/>
    <w:basedOn w:val="30"/>
    <w:qFormat/>
    <w:uiPriority w:val="0"/>
    <w:pPr>
      <w:widowControl w:val="0"/>
      <w:kinsoku/>
      <w:autoSpaceDE/>
      <w:autoSpaceDN/>
      <w:adjustRightInd/>
      <w:snapToGrid/>
      <w:spacing w:line="360" w:lineRule="auto"/>
      <w:ind w:firstLine="200" w:firstLineChars="2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28"/>
      <w:szCs w:val="20"/>
      <w:lang w:eastAsia="zh-CN"/>
    </w:rPr>
  </w:style>
  <w:style w:type="paragraph" w:customStyle="1" w:styleId="285">
    <w:name w:val="引言一级条标题"/>
    <w:basedOn w:val="1"/>
    <w:next w:val="211"/>
    <w:qFormat/>
    <w:uiPriority w:val="0"/>
    <w:pPr>
      <w:numPr>
        <w:ilvl w:val="0"/>
        <w:numId w:val="16"/>
      </w:numPr>
      <w:kinsoku/>
      <w:autoSpaceDE/>
      <w:autoSpaceDN/>
      <w:adjustRightInd/>
      <w:snapToGrid/>
      <w:ind w:left="0" w:firstLine="0"/>
      <w:jc w:val="both"/>
      <w:textAlignment w:val="auto"/>
    </w:pPr>
    <w:rPr>
      <w:rFonts w:ascii="Times New Roman" w:hAnsi="Times New Roman" w:eastAsia="黑体" w:cs="Times New Roman"/>
      <w:b/>
      <w:snapToGrid/>
      <w:color w:val="auto"/>
      <w:kern w:val="2"/>
      <w:szCs w:val="24"/>
      <w:lang w:eastAsia="zh-CN"/>
    </w:rPr>
  </w:style>
  <w:style w:type="paragraph" w:customStyle="1" w:styleId="286">
    <w:name w:val="xl54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20"/>
      <w:szCs w:val="20"/>
      <w:lang w:eastAsia="zh-CN"/>
    </w:rPr>
  </w:style>
  <w:style w:type="paragraph" w:customStyle="1" w:styleId="287">
    <w:name w:val="font5"/>
    <w:basedOn w:val="1"/>
    <w:semiHidden/>
    <w:qFormat/>
    <w:uiPriority w:val="0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hint="eastAsia" w:ascii="宋体" w:hAnsi="宋体" w:eastAsia="宋体" w:cs="Times New Roman"/>
      <w:snapToGrid/>
      <w:color w:val="auto"/>
      <w:sz w:val="18"/>
      <w:szCs w:val="18"/>
      <w:lang w:eastAsia="zh-CN"/>
    </w:rPr>
  </w:style>
  <w:style w:type="paragraph" w:customStyle="1" w:styleId="288">
    <w:name w:val="正文缩进1"/>
    <w:basedOn w:val="1"/>
    <w:qFormat/>
    <w:uiPriority w:val="0"/>
    <w:pPr>
      <w:widowControl w:val="0"/>
      <w:kinsoku/>
      <w:autoSpaceDE/>
      <w:autoSpaceDN/>
      <w:adjustRightInd/>
      <w:snapToGrid/>
      <w:spacing w:line="300" w:lineRule="auto"/>
      <w:ind w:firstLine="482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customStyle="1" w:styleId="289">
    <w:name w:val="公式"/>
    <w:basedOn w:val="211"/>
    <w:qFormat/>
    <w:uiPriority w:val="0"/>
    <w:pPr>
      <w:widowControl w:val="0"/>
      <w:tabs>
        <w:tab w:val="center" w:pos="4706"/>
        <w:tab w:val="right" w:pos="9412"/>
      </w:tabs>
      <w:topLinePunct/>
      <w:snapToGrid w:val="0"/>
      <w:spacing w:before="40" w:after="40"/>
      <w:ind w:firstLine="0" w:firstLineChars="0"/>
    </w:pPr>
    <w:rPr>
      <w:rFonts w:ascii="Times New Roman" w:cs="Arial"/>
      <w:kern w:val="2"/>
      <w:szCs w:val="21"/>
    </w:rPr>
  </w:style>
  <w:style w:type="paragraph" w:customStyle="1" w:styleId="290">
    <w:name w:val="xl24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291">
    <w:name w:val="xl42"/>
    <w:basedOn w:val="1"/>
    <w:semiHidden/>
    <w:qFormat/>
    <w:uiPriority w:val="0"/>
    <w:pPr>
      <w:pBdr>
        <w:left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sz w:val="16"/>
      <w:szCs w:val="16"/>
      <w:lang w:eastAsia="zh-CN"/>
    </w:rPr>
  </w:style>
  <w:style w:type="paragraph" w:customStyle="1" w:styleId="292">
    <w:name w:val="工程建设款标题"/>
    <w:basedOn w:val="280"/>
    <w:qFormat/>
    <w:uiPriority w:val="0"/>
    <w:pPr>
      <w:numPr>
        <w:ilvl w:val="0"/>
        <w:numId w:val="0"/>
      </w:numPr>
      <w:outlineLvl w:val="9"/>
    </w:pPr>
  </w:style>
  <w:style w:type="paragraph" w:customStyle="1" w:styleId="293">
    <w:name w:val="font7"/>
    <w:basedOn w:val="1"/>
    <w:semiHidden/>
    <w:qFormat/>
    <w:uiPriority w:val="0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Times New Roman" w:hAnsi="Times New Roman" w:eastAsia="宋体" w:cs="Times New Roman"/>
      <w:snapToGrid/>
      <w:sz w:val="20"/>
      <w:szCs w:val="20"/>
      <w:lang w:eastAsia="zh-CN"/>
    </w:rPr>
  </w:style>
  <w:style w:type="paragraph" w:customStyle="1" w:styleId="294">
    <w:name w:val="xl51"/>
    <w:basedOn w:val="1"/>
    <w:semiHidden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295">
    <w:name w:val="xl56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20"/>
      <w:szCs w:val="20"/>
      <w:lang w:eastAsia="zh-CN"/>
    </w:rPr>
  </w:style>
  <w:style w:type="paragraph" w:customStyle="1" w:styleId="296">
    <w:name w:val="Char Char Char1 Char Char Char Char Char Char"/>
    <w:basedOn w:val="1"/>
    <w:qFormat/>
    <w:uiPriority w:val="0"/>
    <w:pPr>
      <w:keepNext/>
      <w:tabs>
        <w:tab w:val="left" w:pos="425"/>
      </w:tabs>
      <w:kinsoku/>
      <w:snapToGrid/>
      <w:spacing w:before="80" w:after="80" w:line="360" w:lineRule="atLeast"/>
      <w:ind w:hanging="425"/>
      <w:jc w:val="both"/>
    </w:pPr>
    <w:rPr>
      <w:rFonts w:eastAsia="宋体" w:cs="Times New Roman"/>
      <w:snapToGrid/>
      <w:color w:val="auto"/>
      <w:kern w:val="2"/>
      <w:sz w:val="20"/>
      <w:szCs w:val="20"/>
      <w:lang w:eastAsia="zh-CN"/>
    </w:rPr>
  </w:style>
  <w:style w:type="paragraph" w:customStyle="1" w:styleId="297">
    <w:name w:val="Char Char Char Char Char Char Char Char Char1 Char Char Char1 Char Char Char Char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298">
    <w:name w:val="样式3"/>
    <w:basedOn w:val="7"/>
    <w:semiHidden/>
    <w:qFormat/>
    <w:uiPriority w:val="0"/>
    <w:pPr>
      <w:widowControl w:val="0"/>
      <w:tabs>
        <w:tab w:val="left" w:pos="709"/>
      </w:tabs>
      <w:kinsoku/>
      <w:topLinePunct/>
      <w:autoSpaceDE/>
      <w:autoSpaceDN/>
      <w:adjustRightInd/>
      <w:snapToGrid/>
      <w:spacing w:before="0" w:after="0" w:line="720" w:lineRule="auto"/>
      <w:textAlignment w:val="auto"/>
    </w:pPr>
    <w:rPr>
      <w:rFonts w:eastAsia="黑体" w:cs="Times New Roman"/>
      <w:b w:val="0"/>
      <w:bCs w:val="0"/>
      <w:snapToGrid/>
      <w:color w:val="auto"/>
      <w:kern w:val="2"/>
      <w:sz w:val="30"/>
      <w:szCs w:val="30"/>
      <w:lang w:eastAsia="zh-CN"/>
    </w:rPr>
  </w:style>
  <w:style w:type="paragraph" w:customStyle="1" w:styleId="299">
    <w:name w:val="附录表标题续表"/>
    <w:basedOn w:val="300"/>
    <w:next w:val="211"/>
    <w:qFormat/>
    <w:uiPriority w:val="0"/>
    <w:pPr>
      <w:numPr>
        <w:ilvl w:val="0"/>
        <w:numId w:val="17"/>
      </w:numPr>
      <w:tabs>
        <w:tab w:val="left" w:pos="210"/>
        <w:tab w:val="left" w:pos="420"/>
        <w:tab w:val="left" w:pos="1440"/>
        <w:tab w:val="left" w:pos="2040"/>
      </w:tabs>
    </w:pPr>
    <w:rPr>
      <w:b/>
    </w:rPr>
  </w:style>
  <w:style w:type="paragraph" w:customStyle="1" w:styleId="300">
    <w:name w:val="附录表标题"/>
    <w:basedOn w:val="301"/>
    <w:next w:val="211"/>
    <w:qFormat/>
    <w:uiPriority w:val="0"/>
    <w:pPr>
      <w:tabs>
        <w:tab w:val="left" w:pos="210"/>
        <w:tab w:val="left" w:pos="420"/>
        <w:tab w:val="left" w:pos="2040"/>
      </w:tabs>
      <w:ind w:left="425" w:hanging="425"/>
      <w:textAlignment w:val="baseline"/>
    </w:pPr>
    <w:rPr>
      <w:kern w:val="21"/>
    </w:rPr>
  </w:style>
  <w:style w:type="paragraph" w:customStyle="1" w:styleId="301">
    <w:name w:val="正文表标题"/>
    <w:next w:val="211"/>
    <w:qFormat/>
    <w:uiPriority w:val="0"/>
    <w:pPr>
      <w:widowControl w:val="0"/>
      <w:tabs>
        <w:tab w:val="left" w:pos="420"/>
      </w:tabs>
      <w:topLinePunct/>
      <w:spacing w:before="160" w:after="60"/>
      <w:jc w:val="center"/>
    </w:pPr>
    <w:rPr>
      <w:rFonts w:ascii="Times New Roman" w:hAnsi="Times New Roman" w:eastAsia="黑体" w:cs="Arial"/>
      <w:kern w:val="2"/>
      <w:sz w:val="21"/>
      <w:szCs w:val="21"/>
      <w:lang w:val="en-US" w:eastAsia="zh-CN" w:bidi="ar-SA"/>
    </w:rPr>
  </w:style>
  <w:style w:type="paragraph" w:customStyle="1" w:styleId="302">
    <w:name w:val="条文脚注"/>
    <w:basedOn w:val="60"/>
    <w:qFormat/>
    <w:uiPriority w:val="0"/>
    <w:pPr>
      <w:widowControl w:val="0"/>
      <w:numPr>
        <w:ilvl w:val="2"/>
        <w:numId w:val="11"/>
      </w:numPr>
      <w:tabs>
        <w:tab w:val="left" w:pos="360"/>
        <w:tab w:val="left" w:pos="916"/>
        <w:tab w:val="left" w:pos="1620"/>
      </w:tabs>
      <w:ind w:left="200" w:leftChars="200"/>
      <w:jc w:val="both"/>
    </w:pPr>
    <w:rPr>
      <w:rFonts w:ascii="宋体"/>
      <w:kern w:val="2"/>
      <w:szCs w:val="18"/>
    </w:rPr>
  </w:style>
  <w:style w:type="paragraph" w:customStyle="1" w:styleId="303">
    <w:name w:val="xl46"/>
    <w:basedOn w:val="1"/>
    <w:semiHidden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sz w:val="16"/>
      <w:szCs w:val="16"/>
      <w:lang w:eastAsia="zh-CN"/>
    </w:rPr>
  </w:style>
  <w:style w:type="paragraph" w:customStyle="1" w:styleId="304">
    <w:name w:val="TABLE-title"/>
    <w:basedOn w:val="1"/>
    <w:qFormat/>
    <w:uiPriority w:val="0"/>
    <w:pPr>
      <w:tabs>
        <w:tab w:val="center" w:pos="4536"/>
        <w:tab w:val="right" w:pos="9072"/>
      </w:tabs>
      <w:kinsoku/>
      <w:autoSpaceDE/>
      <w:autoSpaceDN/>
      <w:adjustRightInd/>
      <w:snapToGrid/>
      <w:spacing w:before="100" w:after="200"/>
      <w:jc w:val="center"/>
      <w:textAlignment w:val="auto"/>
    </w:pPr>
    <w:rPr>
      <w:rFonts w:eastAsia="宋体" w:cs="Times New Roman"/>
      <w:b/>
      <w:snapToGrid/>
      <w:color w:val="auto"/>
      <w:spacing w:val="8"/>
      <w:sz w:val="19"/>
      <w:szCs w:val="20"/>
    </w:rPr>
  </w:style>
  <w:style w:type="paragraph" w:customStyle="1" w:styleId="305">
    <w:name w:val="附录一级条标题"/>
    <w:basedOn w:val="306"/>
    <w:next w:val="211"/>
    <w:qFormat/>
    <w:uiPriority w:val="0"/>
    <w:pPr>
      <w:numPr>
        <w:ilvl w:val="2"/>
      </w:numPr>
      <w:tabs>
        <w:tab w:val="left" w:pos="360"/>
      </w:tabs>
      <w:autoSpaceDN w:val="0"/>
      <w:spacing w:before="0" w:beforeLines="0" w:after="0" w:afterLines="0"/>
      <w:outlineLvl w:val="2"/>
    </w:pPr>
  </w:style>
  <w:style w:type="paragraph" w:customStyle="1" w:styleId="306">
    <w:name w:val="附录章标题"/>
    <w:next w:val="211"/>
    <w:qFormat/>
    <w:uiPriority w:val="0"/>
    <w:pPr>
      <w:numPr>
        <w:ilvl w:val="1"/>
        <w:numId w:val="4"/>
      </w:numPr>
      <w:tabs>
        <w:tab w:val="left" w:pos="360"/>
      </w:tabs>
      <w:wordWrap w:val="0"/>
      <w:overflowPunct w:val="0"/>
      <w:autoSpaceDE w:val="0"/>
      <w:spacing w:before="50" w:beforeLines="50" w:after="50" w:afterLines="50"/>
      <w:jc w:val="both"/>
      <w:textAlignment w:val="baseline"/>
      <w:outlineLvl w:val="1"/>
    </w:pPr>
    <w:rPr>
      <w:rFonts w:ascii="黑体" w:hAnsi="Times New Roman" w:eastAsia="黑体" w:cs="Times New Roman"/>
      <w:b/>
      <w:kern w:val="21"/>
      <w:sz w:val="21"/>
      <w:lang w:val="en-US" w:eastAsia="zh-CN" w:bidi="ar-SA"/>
    </w:rPr>
  </w:style>
  <w:style w:type="paragraph" w:customStyle="1" w:styleId="307">
    <w:name w:val="样式 首行缩进:  2 字符"/>
    <w:basedOn w:val="1"/>
    <w:qFormat/>
    <w:uiPriority w:val="0"/>
    <w:pPr>
      <w:widowControl w:val="0"/>
      <w:kinsoku/>
      <w:autoSpaceDE/>
      <w:autoSpaceDN/>
      <w:adjustRightInd/>
      <w:snapToGrid/>
      <w:spacing w:line="360" w:lineRule="auto"/>
      <w:ind w:firstLine="200" w:firstLineChars="2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24"/>
      <w:szCs w:val="20"/>
      <w:lang w:eastAsia="zh-CN"/>
    </w:rPr>
  </w:style>
  <w:style w:type="paragraph" w:customStyle="1" w:styleId="308">
    <w:name w:val="xl31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309">
    <w:name w:val="font6"/>
    <w:basedOn w:val="1"/>
    <w:semiHidden/>
    <w:qFormat/>
    <w:uiPriority w:val="0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hint="eastAsia" w:ascii="宋体" w:hAnsi="宋体" w:eastAsia="宋体" w:cs="Times New Roman"/>
      <w:snapToGrid/>
      <w:sz w:val="20"/>
      <w:szCs w:val="20"/>
      <w:lang w:eastAsia="zh-CN"/>
    </w:rPr>
  </w:style>
  <w:style w:type="paragraph" w:customStyle="1" w:styleId="310">
    <w:name w:val="国标2级"/>
    <w:basedOn w:val="4"/>
    <w:qFormat/>
    <w:uiPriority w:val="0"/>
    <w:pPr>
      <w:keepLines/>
      <w:widowControl w:val="0"/>
      <w:kinsoku/>
      <w:overflowPunct/>
      <w:autoSpaceDE/>
      <w:autoSpaceDN/>
      <w:adjustRightInd/>
      <w:snapToGrid/>
      <w:spacing w:before="156" w:beforeLines="50" w:after="156" w:afterLines="50" w:line="312" w:lineRule="exact"/>
      <w:ind w:firstLine="0"/>
      <w:jc w:val="both"/>
      <w:textAlignment w:val="auto"/>
    </w:pPr>
    <w:rPr>
      <w:rFonts w:ascii="黑体" w:hAnsi="Times New Roman" w:eastAsia="黑体" w:cs="Times New Roman"/>
      <w:color w:val="auto"/>
      <w:kern w:val="0"/>
      <w:sz w:val="21"/>
      <w:szCs w:val="21"/>
      <w:lang w:eastAsia="zh-CN"/>
    </w:rPr>
  </w:style>
  <w:style w:type="paragraph" w:customStyle="1" w:styleId="311">
    <w:name w:val="Char Char Char Char Char Char Char"/>
    <w:basedOn w:val="1"/>
    <w:semiHidden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312">
    <w:name w:val="_Style 13"/>
    <w:basedOn w:val="1"/>
    <w:next w:val="6"/>
    <w:qFormat/>
    <w:uiPriority w:val="0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313">
    <w:name w:val="附录二级条标题"/>
    <w:basedOn w:val="305"/>
    <w:next w:val="211"/>
    <w:qFormat/>
    <w:uiPriority w:val="0"/>
    <w:pPr>
      <w:numPr>
        <w:ilvl w:val="3"/>
      </w:numPr>
      <w:outlineLvl w:val="3"/>
    </w:pPr>
  </w:style>
  <w:style w:type="paragraph" w:customStyle="1" w:styleId="314">
    <w:name w:val="注："/>
    <w:next w:val="211"/>
    <w:qFormat/>
    <w:uiPriority w:val="0"/>
    <w:pPr>
      <w:widowControl w:val="0"/>
      <w:tabs>
        <w:tab w:val="left" w:pos="1620"/>
      </w:tabs>
      <w:autoSpaceDE w:val="0"/>
      <w:autoSpaceDN w:val="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315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316">
    <w:name w:val="术语定义条标题"/>
    <w:basedOn w:val="317"/>
    <w:next w:val="211"/>
    <w:qFormat/>
    <w:uiPriority w:val="0"/>
    <w:pPr>
      <w:numPr>
        <w:ilvl w:val="0"/>
        <w:numId w:val="0"/>
      </w:numPr>
      <w:tabs>
        <w:tab w:val="left" w:pos="360"/>
        <w:tab w:val="left" w:pos="420"/>
        <w:tab w:val="left" w:pos="425"/>
        <w:tab w:val="left" w:pos="907"/>
      </w:tabs>
      <w:spacing w:before="0" w:beforeLines="0" w:after="0" w:afterLines="0"/>
      <w:ind w:left="360" w:hanging="360"/>
      <w:jc w:val="left"/>
      <w:outlineLvl w:val="9"/>
    </w:pPr>
  </w:style>
  <w:style w:type="paragraph" w:customStyle="1" w:styleId="317">
    <w:name w:val="章标题"/>
    <w:next w:val="211"/>
    <w:qFormat/>
    <w:uiPriority w:val="0"/>
    <w:pPr>
      <w:numPr>
        <w:ilvl w:val="1"/>
        <w:numId w:val="13"/>
      </w:numPr>
      <w:tabs>
        <w:tab w:val="left" w:pos="420"/>
        <w:tab w:val="left" w:pos="907"/>
      </w:tabs>
      <w:spacing w:before="50" w:beforeLines="50" w:after="50" w:afterLines="50"/>
      <w:jc w:val="both"/>
      <w:outlineLvl w:val="1"/>
    </w:pPr>
    <w:rPr>
      <w:rFonts w:ascii="黑体" w:hAnsi="Times New Roman" w:eastAsia="黑体" w:cs="Times New Roman"/>
      <w:b/>
      <w:sz w:val="21"/>
      <w:lang w:val="en-US" w:eastAsia="zh-CN" w:bidi="ar-SA"/>
    </w:rPr>
  </w:style>
  <w:style w:type="paragraph" w:customStyle="1" w:styleId="318">
    <w:name w:val="附录图标题"/>
    <w:basedOn w:val="319"/>
    <w:next w:val="211"/>
    <w:qFormat/>
    <w:uiPriority w:val="0"/>
    <w:pPr>
      <w:numPr>
        <w:ilvl w:val="2"/>
      </w:numPr>
      <w:tabs>
        <w:tab w:val="left" w:pos="210"/>
        <w:tab w:val="left" w:pos="420"/>
        <w:tab w:val="left" w:pos="1200"/>
        <w:tab w:val="left" w:pos="1260"/>
        <w:tab w:val="left" w:pos="1680"/>
      </w:tabs>
    </w:pPr>
  </w:style>
  <w:style w:type="paragraph" w:customStyle="1" w:styleId="319">
    <w:name w:val="正文图标题"/>
    <w:basedOn w:val="301"/>
    <w:next w:val="211"/>
    <w:qFormat/>
    <w:uiPriority w:val="0"/>
    <w:pPr>
      <w:numPr>
        <w:ilvl w:val="3"/>
        <w:numId w:val="18"/>
      </w:numPr>
      <w:tabs>
        <w:tab w:val="left" w:pos="1200"/>
        <w:tab w:val="left" w:pos="1680"/>
      </w:tabs>
    </w:pPr>
  </w:style>
  <w:style w:type="paragraph" w:customStyle="1" w:styleId="320">
    <w:name w:val="xl38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321">
    <w:name w:val="xl30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322">
    <w:name w:val="2z"/>
    <w:basedOn w:val="1"/>
    <w:qFormat/>
    <w:uiPriority w:val="0"/>
    <w:pPr>
      <w:widowControl w:val="0"/>
      <w:kinsoku/>
      <w:topLinePunct/>
      <w:autoSpaceDE/>
      <w:autoSpaceDN/>
      <w:adjustRightInd/>
      <w:snapToGrid/>
      <w:spacing w:line="480" w:lineRule="auto"/>
      <w:jc w:val="both"/>
      <w:textAlignment w:val="auto"/>
    </w:pPr>
    <w:rPr>
      <w:rFonts w:ascii="EU-F1" w:hAnsi="Times New Roman" w:eastAsia="黑体" w:cs="Times New Roman"/>
      <w:snapToGrid/>
      <w:color w:val="auto"/>
      <w:kern w:val="21"/>
      <w:lang w:eastAsia="zh-CN"/>
    </w:rPr>
  </w:style>
  <w:style w:type="paragraph" w:customStyle="1" w:styleId="323">
    <w:name w:val="工程建设表标题"/>
    <w:basedOn w:val="280"/>
    <w:qFormat/>
    <w:uiPriority w:val="0"/>
    <w:pPr>
      <w:numPr>
        <w:ilvl w:val="0"/>
        <w:numId w:val="0"/>
      </w:numPr>
      <w:jc w:val="center"/>
      <w:outlineLvl w:val="4"/>
    </w:pPr>
  </w:style>
  <w:style w:type="paragraph" w:customStyle="1" w:styleId="324">
    <w:name w:val="Char3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Times New Roman"/>
      <w:b/>
      <w:snapToGrid/>
      <w:kern w:val="2"/>
      <w:sz w:val="24"/>
      <w:szCs w:val="24"/>
      <w:lang w:eastAsia="zh-CN"/>
    </w:rPr>
  </w:style>
  <w:style w:type="paragraph" w:customStyle="1" w:styleId="325">
    <w:name w:val="五级无标题条"/>
    <w:basedOn w:val="1"/>
    <w:qFormat/>
    <w:uiPriority w:val="0"/>
    <w:pPr>
      <w:widowControl w:val="0"/>
      <w:numPr>
        <w:ilvl w:val="4"/>
        <w:numId w:val="11"/>
      </w:numPr>
      <w:tabs>
        <w:tab w:val="left" w:pos="1108"/>
        <w:tab w:val="left" w:pos="1620"/>
      </w:tabs>
      <w:kinsoku/>
      <w:autoSpaceDE/>
      <w:autoSpaceDN/>
      <w:adjustRightInd/>
      <w:snapToGrid/>
      <w:jc w:val="both"/>
      <w:textAlignment w:val="auto"/>
    </w:pPr>
    <w:rPr>
      <w:rFonts w:ascii="黑体" w:hAnsi="Times New Roman" w:eastAsia="黑体" w:cs="Times New Roman"/>
      <w:b/>
      <w:snapToGrid/>
      <w:color w:val="auto"/>
      <w:kern w:val="2"/>
      <w:szCs w:val="24"/>
      <w:lang w:eastAsia="zh-CN"/>
    </w:rPr>
  </w:style>
  <w:style w:type="paragraph" w:customStyle="1" w:styleId="326">
    <w:name w:val="Char1 Char Char Char Char Char Char Char Char Char Char Char"/>
    <w:basedOn w:val="1"/>
    <w:qFormat/>
    <w:uiPriority w:val="0"/>
    <w:pPr>
      <w:pageBreakBefore/>
      <w:widowControl w:val="0"/>
      <w:tabs>
        <w:tab w:val="left" w:pos="432"/>
      </w:tabs>
      <w:kinsoku/>
      <w:autoSpaceDE/>
      <w:autoSpaceDN/>
      <w:adjustRightInd/>
      <w:snapToGrid/>
      <w:ind w:left="432" w:hanging="432"/>
      <w:jc w:val="both"/>
      <w:textAlignment w:val="auto"/>
    </w:pPr>
    <w:rPr>
      <w:rFonts w:ascii="Tahoma" w:hAnsi="Tahoma" w:eastAsia="宋体" w:cs="Times New Roman"/>
      <w:snapToGrid/>
      <w:color w:val="auto"/>
      <w:kern w:val="2"/>
      <w:sz w:val="24"/>
      <w:szCs w:val="20"/>
      <w:lang w:eastAsia="zh-CN"/>
    </w:rPr>
  </w:style>
  <w:style w:type="paragraph" w:customStyle="1" w:styleId="327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28">
    <w:name w:val="样式 标题 1 + 首行缩进:  2 字符 段前: 1 行 段后: 1 行"/>
    <w:basedOn w:val="4"/>
    <w:qFormat/>
    <w:uiPriority w:val="0"/>
    <w:pPr>
      <w:keepLines/>
      <w:widowControl w:val="0"/>
      <w:kinsoku/>
      <w:overflowPunct/>
      <w:topLinePunct/>
      <w:autoSpaceDE/>
      <w:autoSpaceDN/>
      <w:adjustRightInd/>
      <w:snapToGrid/>
      <w:spacing w:beforeLines="100" w:afterLines="100" w:line="240" w:lineRule="auto"/>
      <w:ind w:firstLine="0"/>
      <w:jc w:val="both"/>
      <w:textAlignment w:val="auto"/>
    </w:pPr>
    <w:rPr>
      <w:rFonts w:ascii="Times New Roman" w:hAnsi="Times New Roman" w:eastAsia="黑体" w:cs="Times New Roman"/>
      <w:snapToGrid/>
      <w:color w:val="auto"/>
      <w:kern w:val="44"/>
      <w:sz w:val="21"/>
      <w:szCs w:val="28"/>
      <w:lang w:eastAsia="zh-CN"/>
    </w:rPr>
  </w:style>
  <w:style w:type="paragraph" w:customStyle="1" w:styleId="329">
    <w:name w:val="默认段落字体 Para Char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ahoma" w:hAnsi="Tahoma" w:eastAsia="宋体" w:cs="Times New Roman"/>
      <w:snapToGrid/>
      <w:color w:val="auto"/>
      <w:kern w:val="2"/>
      <w:sz w:val="24"/>
      <w:szCs w:val="20"/>
      <w:lang w:eastAsia="zh-CN"/>
    </w:rPr>
  </w:style>
  <w:style w:type="paragraph" w:customStyle="1" w:styleId="330">
    <w:name w:val="xl35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Times New Roman"/>
      <w:snapToGrid/>
      <w:color w:val="auto"/>
      <w:sz w:val="20"/>
      <w:szCs w:val="20"/>
      <w:lang w:eastAsia="zh-CN"/>
    </w:rPr>
  </w:style>
  <w:style w:type="paragraph" w:customStyle="1" w:styleId="331">
    <w:name w:val="正文1"/>
    <w:basedOn w:val="1"/>
    <w:qFormat/>
    <w:uiPriority w:val="0"/>
    <w:pPr>
      <w:widowControl w:val="0"/>
      <w:kinsoku/>
      <w:autoSpaceDE/>
      <w:autoSpaceDN/>
      <w:spacing w:line="420" w:lineRule="atLeast"/>
      <w:jc w:val="both"/>
    </w:pPr>
    <w:rPr>
      <w:rFonts w:ascii="宋体" w:hAnsi="Times New Roman" w:eastAsia="宋体" w:cs="Times New Roman"/>
      <w:color w:val="auto"/>
      <w:sz w:val="24"/>
      <w:szCs w:val="20"/>
      <w:lang w:eastAsia="zh-CN"/>
    </w:rPr>
  </w:style>
  <w:style w:type="paragraph" w:customStyle="1" w:styleId="332">
    <w:name w:val="式中"/>
    <w:next w:val="211"/>
    <w:qFormat/>
    <w:uiPriority w:val="0"/>
    <w:pPr>
      <w:tabs>
        <w:tab w:val="left" w:pos="210"/>
        <w:tab w:val="left" w:pos="1200"/>
      </w:tabs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333">
    <w:name w:val="样式 wang正文 + 首行缩进:  2 字符1"/>
    <w:basedOn w:val="206"/>
    <w:qFormat/>
    <w:uiPriority w:val="0"/>
    <w:pPr>
      <w:topLinePunct w:val="0"/>
      <w:autoSpaceDE w:val="0"/>
      <w:autoSpaceDN w:val="0"/>
      <w:adjustRightInd w:val="0"/>
      <w:ind w:firstLine="640" w:firstLineChars="200"/>
      <w:jc w:val="left"/>
      <w:textAlignment w:val="baseline"/>
    </w:pPr>
    <w:rPr>
      <w:rFonts w:cs="宋体"/>
      <w:sz w:val="24"/>
    </w:rPr>
  </w:style>
  <w:style w:type="paragraph" w:customStyle="1" w:styleId="334">
    <w:name w:val="xl26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335">
    <w:name w:val="列项·"/>
    <w:qFormat/>
    <w:uiPriority w:val="0"/>
    <w:pPr>
      <w:tabs>
        <w:tab w:val="left" w:pos="312"/>
        <w:tab w:val="left" w:pos="780"/>
        <w:tab w:val="left" w:pos="840"/>
      </w:tabs>
      <w:ind w:left="84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36">
    <w:name w:val="国网标准4级"/>
    <w:basedOn w:val="230"/>
    <w:qFormat/>
    <w:uiPriority w:val="0"/>
    <w:pPr>
      <w:ind w:firstLine="0" w:firstLineChars="0"/>
    </w:pPr>
    <w:rPr>
      <w:rFonts w:ascii="黑体" w:eastAsia="黑体"/>
    </w:rPr>
  </w:style>
  <w:style w:type="paragraph" w:customStyle="1" w:styleId="337">
    <w:name w:val="发布日期"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338">
    <w:name w:val="Table"/>
    <w:basedOn w:val="1"/>
    <w:qFormat/>
    <w:uiPriority w:val="0"/>
    <w:pPr>
      <w:kinsoku/>
      <w:autoSpaceDE/>
      <w:autoSpaceDN/>
      <w:adjustRightInd/>
      <w:snapToGrid/>
      <w:spacing w:before="40" w:after="40"/>
      <w:textAlignment w:val="auto"/>
    </w:pPr>
    <w:rPr>
      <w:rFonts w:eastAsia="宋体" w:cs="Times New Roman"/>
      <w:snapToGrid/>
      <w:color w:val="auto"/>
      <w:sz w:val="20"/>
      <w:szCs w:val="20"/>
      <w:lang w:eastAsia="zh-CN"/>
    </w:rPr>
  </w:style>
  <w:style w:type="paragraph" w:customStyle="1" w:styleId="339">
    <w:name w:val="Char31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Times New Roman"/>
      <w:b/>
      <w:snapToGrid/>
      <w:kern w:val="2"/>
      <w:sz w:val="24"/>
      <w:szCs w:val="24"/>
      <w:lang w:eastAsia="zh-CN"/>
    </w:rPr>
  </w:style>
  <w:style w:type="paragraph" w:customStyle="1" w:styleId="340">
    <w:name w:val="xl52"/>
    <w:basedOn w:val="1"/>
    <w:semiHidden/>
    <w:qFormat/>
    <w:uiPriority w:val="0"/>
    <w:pPr>
      <w:pBdr>
        <w:left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341">
    <w:name w:val="术语定义二级条标题"/>
    <w:basedOn w:val="316"/>
    <w:next w:val="211"/>
    <w:qFormat/>
    <w:uiPriority w:val="0"/>
    <w:pPr>
      <w:numPr>
        <w:ilvl w:val="1"/>
      </w:numPr>
      <w:tabs>
        <w:tab w:val="left" w:pos="992"/>
      </w:tabs>
      <w:ind w:left="360" w:hanging="360"/>
    </w:pPr>
  </w:style>
  <w:style w:type="paragraph" w:customStyle="1" w:styleId="342">
    <w:name w:val="Char Char Char Char Char Char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343">
    <w:name w:val="样式 标题 2 + 黑体 段前: 10.25 磅 段后: 10.25 磅 行距: 单倍行距"/>
    <w:basedOn w:val="5"/>
    <w:qFormat/>
    <w:uiPriority w:val="0"/>
    <w:pPr>
      <w:keepLines/>
      <w:widowControl w:val="0"/>
      <w:kinsoku/>
      <w:overflowPunct/>
      <w:autoSpaceDE/>
      <w:autoSpaceDN/>
      <w:snapToGrid/>
      <w:spacing w:before="50" w:beforeLines="50" w:after="50" w:afterLines="50"/>
      <w:ind w:firstLine="0"/>
    </w:pPr>
    <w:rPr>
      <w:rFonts w:ascii="黑体" w:hAnsi="黑体" w:cs="Times New Roman"/>
      <w:snapToGrid/>
      <w:color w:val="auto"/>
      <w:szCs w:val="20"/>
      <w:lang w:eastAsia="zh-CN"/>
    </w:rPr>
  </w:style>
  <w:style w:type="paragraph" w:customStyle="1" w:styleId="344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45">
    <w:name w:val="Char"/>
    <w:basedOn w:val="1"/>
    <w:qFormat/>
    <w:uiPriority w:val="0"/>
    <w:pPr>
      <w:widowControl w:val="0"/>
      <w:kinsoku/>
      <w:topLinePunct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lang w:eastAsia="zh-CN"/>
    </w:rPr>
  </w:style>
  <w:style w:type="paragraph" w:customStyle="1" w:styleId="346">
    <w:name w:val="xl47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Times New Roman"/>
      <w:snapToGrid/>
      <w:color w:val="auto"/>
      <w:sz w:val="20"/>
      <w:szCs w:val="20"/>
      <w:lang w:eastAsia="zh-CN"/>
    </w:rPr>
  </w:style>
  <w:style w:type="paragraph" w:customStyle="1" w:styleId="347">
    <w:name w:val="样式 首行缩进:  0 厘米 行距: 单倍行距 Char"/>
    <w:basedOn w:val="1"/>
    <w:qFormat/>
    <w:uiPriority w:val="0"/>
    <w:pPr>
      <w:widowControl w:val="0"/>
      <w:kinsoku/>
      <w:topLinePunct/>
      <w:autoSpaceDE/>
      <w:autoSpaceDN/>
      <w:snapToGrid/>
      <w:jc w:val="both"/>
    </w:pPr>
    <w:rPr>
      <w:rFonts w:ascii="Times New Roman" w:hAnsi="Times New Roman" w:eastAsia="宋体" w:cs="Times New Roman"/>
      <w:snapToGrid/>
      <w:color w:val="auto"/>
      <w:lang w:eastAsia="zh-CN"/>
    </w:rPr>
  </w:style>
  <w:style w:type="paragraph" w:customStyle="1" w:styleId="348">
    <w:name w:val="国网标准1级"/>
    <w:basedOn w:val="4"/>
    <w:qFormat/>
    <w:uiPriority w:val="0"/>
    <w:pPr>
      <w:keepLines/>
      <w:widowControl w:val="0"/>
      <w:kinsoku/>
      <w:overflowPunct/>
      <w:autoSpaceDE/>
      <w:autoSpaceDN/>
      <w:adjustRightInd/>
      <w:snapToGrid/>
      <w:spacing w:before="156" w:beforeLines="50" w:after="156" w:afterLines="50" w:line="312" w:lineRule="exact"/>
      <w:ind w:firstLine="0"/>
      <w:jc w:val="both"/>
      <w:textAlignment w:val="auto"/>
    </w:pPr>
    <w:rPr>
      <w:rFonts w:ascii="黑体" w:hAnsi="Times New Roman" w:eastAsia="黑体" w:cs="Times New Roman"/>
      <w:b/>
      <w:bCs/>
      <w:color w:val="auto"/>
      <w:kern w:val="0"/>
      <w:sz w:val="21"/>
      <w:szCs w:val="21"/>
      <w:lang w:eastAsia="zh-CN"/>
    </w:rPr>
  </w:style>
  <w:style w:type="paragraph" w:customStyle="1" w:styleId="349">
    <w:name w:val="text"/>
    <w:basedOn w:val="1"/>
    <w:qFormat/>
    <w:uiPriority w:val="0"/>
    <w:pPr>
      <w:widowControl w:val="0"/>
      <w:kinsoku/>
      <w:autoSpaceDE/>
      <w:autoSpaceDN/>
      <w:snapToGrid/>
      <w:spacing w:before="120"/>
      <w:jc w:val="both"/>
    </w:pPr>
    <w:rPr>
      <w:rFonts w:ascii="Times New Roman" w:hAnsi="Times New Roman" w:eastAsia="宋体" w:cs="Times New Roman"/>
      <w:snapToGrid/>
      <w:color w:val="auto"/>
      <w:sz w:val="26"/>
      <w:szCs w:val="20"/>
      <w:lang w:eastAsia="zh-CN"/>
    </w:rPr>
  </w:style>
  <w:style w:type="paragraph" w:customStyle="1" w:styleId="350">
    <w:name w:val="正文标题1"/>
    <w:basedOn w:val="1"/>
    <w:next w:val="1"/>
    <w:qFormat/>
    <w:uiPriority w:val="0"/>
    <w:pPr>
      <w:widowControl w:val="0"/>
      <w:tabs>
        <w:tab w:val="left" w:pos="360"/>
      </w:tabs>
      <w:kinsoku/>
      <w:autoSpaceDE/>
      <w:autoSpaceDN/>
      <w:adjustRightInd/>
      <w:snapToGrid/>
      <w:spacing w:before="120" w:after="120" w:line="360" w:lineRule="auto"/>
      <w:jc w:val="both"/>
      <w:textAlignment w:val="auto"/>
    </w:pPr>
    <w:rPr>
      <w:rFonts w:ascii="Times New Roman" w:hAnsi="Times New Roman" w:eastAsia="宋体" w:cs="Times New Roman"/>
      <w:b/>
      <w:snapToGrid/>
      <w:color w:val="auto"/>
      <w:kern w:val="2"/>
      <w:sz w:val="32"/>
      <w:szCs w:val="20"/>
      <w:lang w:eastAsia="zh-CN"/>
    </w:rPr>
  </w:style>
  <w:style w:type="paragraph" w:customStyle="1" w:styleId="351">
    <w:name w:val="附录五级条标题"/>
    <w:basedOn w:val="352"/>
    <w:next w:val="211"/>
    <w:qFormat/>
    <w:uiPriority w:val="0"/>
    <w:pPr>
      <w:numPr>
        <w:ilvl w:val="3"/>
        <w:numId w:val="19"/>
      </w:numPr>
      <w:tabs>
        <w:tab w:val="left" w:pos="360"/>
        <w:tab w:val="left" w:pos="780"/>
        <w:tab w:val="left" w:pos="840"/>
        <w:tab w:val="left" w:pos="1200"/>
      </w:tabs>
      <w:outlineLvl w:val="6"/>
    </w:pPr>
  </w:style>
  <w:style w:type="paragraph" w:customStyle="1" w:styleId="352">
    <w:name w:val="附录四级条标题"/>
    <w:basedOn w:val="353"/>
    <w:next w:val="211"/>
    <w:qFormat/>
    <w:uiPriority w:val="0"/>
    <w:pPr>
      <w:numPr>
        <w:ilvl w:val="1"/>
        <w:numId w:val="18"/>
      </w:numPr>
      <w:tabs>
        <w:tab w:val="left" w:pos="360"/>
        <w:tab w:val="left" w:pos="840"/>
        <w:tab w:val="left" w:pos="1200"/>
      </w:tabs>
      <w:outlineLvl w:val="5"/>
    </w:pPr>
  </w:style>
  <w:style w:type="paragraph" w:customStyle="1" w:styleId="353">
    <w:name w:val="附录三级条标题"/>
    <w:basedOn w:val="313"/>
    <w:next w:val="211"/>
    <w:qFormat/>
    <w:uiPriority w:val="0"/>
    <w:pPr>
      <w:numPr>
        <w:ilvl w:val="4"/>
      </w:numPr>
      <w:outlineLvl w:val="4"/>
    </w:pPr>
  </w:style>
  <w:style w:type="paragraph" w:customStyle="1" w:styleId="354">
    <w:name w:val="xl32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355">
    <w:name w:val="xl37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hAnsi="宋体" w:eastAsia="宋体" w:cs="Times New Roman"/>
      <w:snapToGrid/>
      <w:color w:val="auto"/>
      <w:sz w:val="20"/>
      <w:szCs w:val="20"/>
      <w:lang w:eastAsia="zh-CN"/>
    </w:rPr>
  </w:style>
  <w:style w:type="paragraph" w:customStyle="1" w:styleId="356">
    <w:name w:val="D1"/>
    <w:basedOn w:val="228"/>
    <w:qFormat/>
    <w:uiPriority w:val="0"/>
  </w:style>
  <w:style w:type="paragraph" w:customStyle="1" w:styleId="357">
    <w:name w:val="Prompt"/>
    <w:basedOn w:val="1"/>
    <w:qFormat/>
    <w:uiPriority w:val="0"/>
    <w:pPr>
      <w:kinsoku/>
      <w:autoSpaceDE/>
      <w:autoSpaceDN/>
      <w:adjustRightInd/>
      <w:snapToGrid/>
      <w:ind w:right="-2"/>
      <w:textAlignment w:val="auto"/>
    </w:pPr>
    <w:rPr>
      <w:rFonts w:eastAsia="宋体" w:cs="Times New Roman"/>
      <w:snapToGrid/>
      <w:color w:val="auto"/>
      <w:sz w:val="16"/>
      <w:szCs w:val="20"/>
      <w:lang w:val="en-GB" w:eastAsia="zh-CN"/>
    </w:rPr>
  </w:style>
  <w:style w:type="paragraph" w:customStyle="1" w:styleId="358">
    <w:name w:val="国标1级"/>
    <w:basedOn w:val="4"/>
    <w:qFormat/>
    <w:uiPriority w:val="0"/>
    <w:pPr>
      <w:keepLines/>
      <w:widowControl w:val="0"/>
      <w:kinsoku/>
      <w:overflowPunct/>
      <w:autoSpaceDE/>
      <w:autoSpaceDN/>
      <w:adjustRightInd/>
      <w:snapToGrid/>
      <w:spacing w:before="156" w:beforeLines="50" w:after="156" w:afterLines="50" w:line="312" w:lineRule="exact"/>
      <w:ind w:firstLine="0"/>
      <w:jc w:val="both"/>
      <w:textAlignment w:val="auto"/>
    </w:pPr>
    <w:rPr>
      <w:rFonts w:ascii="黑体" w:hAnsi="Times New Roman" w:eastAsia="黑体" w:cs="Times New Roman"/>
      <w:color w:val="auto"/>
      <w:kern w:val="0"/>
      <w:sz w:val="21"/>
      <w:szCs w:val="21"/>
      <w:lang w:eastAsia="zh-CN"/>
    </w:rPr>
  </w:style>
  <w:style w:type="paragraph" w:customStyle="1" w:styleId="359">
    <w:name w:val="实施日期"/>
    <w:basedOn w:val="337"/>
    <w:qFormat/>
    <w:uiPriority w:val="0"/>
    <w:pPr>
      <w:framePr w:hSpace="0" w:wrap="around" w:xAlign="right"/>
      <w:jc w:val="right"/>
    </w:pPr>
  </w:style>
  <w:style w:type="paragraph" w:customStyle="1" w:styleId="360">
    <w:name w:val="Char Char"/>
    <w:basedOn w:val="1"/>
    <w:qFormat/>
    <w:uiPriority w:val="0"/>
    <w:pPr>
      <w:widowControl w:val="0"/>
      <w:kinsoku/>
      <w:autoSpaceDE/>
      <w:autoSpaceDN/>
      <w:snapToGrid/>
      <w:spacing w:beforeLines="50" w:line="360" w:lineRule="auto"/>
      <w:textAlignment w:val="auto"/>
    </w:pPr>
    <w:rPr>
      <w:rFonts w:ascii="Times New Roman" w:hAnsi="Times New Roman" w:eastAsia="宋体" w:cs="Times New Roman"/>
      <w:b/>
      <w:snapToGrid/>
      <w:color w:val="auto"/>
      <w:kern w:val="2"/>
      <w:sz w:val="32"/>
      <w:szCs w:val="24"/>
      <w:lang w:eastAsia="zh-CN"/>
    </w:rPr>
  </w:style>
  <w:style w:type="paragraph" w:customStyle="1" w:styleId="361">
    <w:name w:val="body"/>
    <w:basedOn w:val="1"/>
    <w:qFormat/>
    <w:uiPriority w:val="0"/>
    <w:pPr>
      <w:widowControl w:val="0"/>
      <w:kinsoku/>
      <w:autoSpaceDE/>
      <w:autoSpaceDN/>
      <w:snapToGrid/>
      <w:spacing w:after="120"/>
      <w:jc w:val="both"/>
    </w:pPr>
    <w:rPr>
      <w:rFonts w:ascii="宋体" w:hAnsi="Times New Roman" w:eastAsia="宋体" w:cs="Times New Roman"/>
      <w:snapToGrid/>
      <w:color w:val="auto"/>
      <w:sz w:val="24"/>
      <w:szCs w:val="20"/>
      <w:lang w:eastAsia="zh-CN"/>
    </w:rPr>
  </w:style>
  <w:style w:type="paragraph" w:customStyle="1" w:styleId="362">
    <w:name w:val="引言二级条标题"/>
    <w:basedOn w:val="285"/>
    <w:next w:val="211"/>
    <w:qFormat/>
    <w:uiPriority w:val="0"/>
    <w:pPr>
      <w:numPr>
        <w:ilvl w:val="0"/>
        <w:numId w:val="20"/>
      </w:numPr>
      <w:ind w:left="0" w:firstLine="0"/>
    </w:pPr>
  </w:style>
  <w:style w:type="paragraph" w:customStyle="1" w:styleId="363">
    <w:name w:val="样式 样式 标题 2 + 段前: 0.5 行 段后: 0.5 行 + 首行缩进:  2 字符 段前: 0.5 行 段后: 0..."/>
    <w:basedOn w:val="1"/>
    <w:qFormat/>
    <w:uiPriority w:val="0"/>
    <w:pPr>
      <w:keepNext/>
      <w:keepLines/>
      <w:widowControl w:val="0"/>
      <w:kinsoku/>
      <w:topLinePunct/>
      <w:autoSpaceDE/>
      <w:autoSpaceDN/>
      <w:snapToGrid/>
      <w:spacing w:beforeLines="50" w:afterLines="50"/>
      <w:textAlignment w:val="auto"/>
      <w:outlineLvl w:val="1"/>
    </w:pPr>
    <w:rPr>
      <w:rFonts w:ascii="Times New Roman" w:hAnsi="Times New Roman" w:eastAsia="黑体" w:cs="Times New Roman"/>
      <w:snapToGrid/>
      <w:color w:val="auto"/>
      <w:lang w:eastAsia="zh-CN"/>
    </w:rPr>
  </w:style>
  <w:style w:type="paragraph" w:customStyle="1" w:styleId="364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365">
    <w:name w:val="xl55"/>
    <w:basedOn w:val="1"/>
    <w:semiHidden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366">
    <w:name w:val="样式 Arial 首行缩进:  2 字符"/>
    <w:basedOn w:val="1"/>
    <w:qFormat/>
    <w:uiPriority w:val="0"/>
    <w:pPr>
      <w:widowControl w:val="0"/>
      <w:kinsoku/>
      <w:topLinePunct/>
      <w:autoSpaceDE/>
      <w:autoSpaceDN/>
      <w:adjustRightInd/>
      <w:snapToGrid/>
      <w:ind w:firstLine="403" w:firstLineChars="2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lang w:eastAsia="zh-CN"/>
    </w:rPr>
  </w:style>
  <w:style w:type="paragraph" w:customStyle="1" w:styleId="367">
    <w:name w:val="Char Char Char Char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368">
    <w:name w:val="国网标准5级"/>
    <w:basedOn w:val="1"/>
    <w:qFormat/>
    <w:uiPriority w:val="0"/>
    <w:pPr>
      <w:widowControl w:val="0"/>
      <w:kinsoku/>
      <w:autoSpaceDE/>
      <w:autoSpaceDN/>
      <w:spacing w:before="156" w:beforeLines="50" w:line="360" w:lineRule="auto"/>
      <w:jc w:val="both"/>
      <w:textAlignment w:val="auto"/>
    </w:pPr>
    <w:rPr>
      <w:rFonts w:ascii="黑体" w:hAnsi="Times New Roman" w:eastAsia="黑体" w:cs="Times New Roman"/>
      <w:snapToGrid/>
      <w:color w:val="auto"/>
      <w:kern w:val="2"/>
      <w:lang w:eastAsia="zh-CN"/>
    </w:rPr>
  </w:style>
  <w:style w:type="paragraph" w:customStyle="1" w:styleId="369">
    <w:name w:val="Z"/>
    <w:basedOn w:val="1"/>
    <w:qFormat/>
    <w:uiPriority w:val="0"/>
    <w:pPr>
      <w:widowControl w:val="0"/>
      <w:kinsoku/>
      <w:topLinePunct/>
      <w:autoSpaceDE/>
      <w:autoSpaceDN/>
      <w:adjustRightInd/>
      <w:snapToGrid/>
      <w:ind w:left="768" w:leftChars="171" w:right="210" w:rightChars="100" w:hanging="409" w:hangingChars="227"/>
      <w:jc w:val="both"/>
      <w:textAlignment w:val="auto"/>
    </w:pPr>
    <w:rPr>
      <w:rFonts w:ascii="Times New Roman" w:hAnsi="宋体" w:eastAsia="宋体" w:cs="Times New Roman"/>
      <w:snapToGrid/>
      <w:kern w:val="2"/>
      <w:sz w:val="18"/>
      <w:szCs w:val="18"/>
      <w:lang w:eastAsia="zh-CN"/>
    </w:rPr>
  </w:style>
  <w:style w:type="paragraph" w:customStyle="1" w:styleId="370">
    <w:name w:val="封面一致性程度标识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8"/>
      <w:lang w:val="en-US" w:eastAsia="zh-CN" w:bidi="ar-SA"/>
    </w:rPr>
  </w:style>
  <w:style w:type="paragraph" w:customStyle="1" w:styleId="371">
    <w:name w:val="一级无标题条"/>
    <w:basedOn w:val="1"/>
    <w:qFormat/>
    <w:uiPriority w:val="0"/>
    <w:pPr>
      <w:widowControl w:val="0"/>
      <w:numPr>
        <w:ilvl w:val="2"/>
        <w:numId w:val="14"/>
      </w:numPr>
      <w:tabs>
        <w:tab w:val="left" w:pos="420"/>
        <w:tab w:val="left" w:pos="709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b/>
      <w:snapToGrid/>
      <w:color w:val="auto"/>
      <w:kern w:val="2"/>
      <w:szCs w:val="24"/>
      <w:lang w:eastAsia="zh-CN"/>
    </w:rPr>
  </w:style>
  <w:style w:type="paragraph" w:customStyle="1" w:styleId="372">
    <w:name w:val="打印正文1"/>
    <w:basedOn w:val="1"/>
    <w:qFormat/>
    <w:uiPriority w:val="0"/>
    <w:pPr>
      <w:widowControl w:val="0"/>
      <w:kinsoku/>
      <w:autoSpaceDE/>
      <w:autoSpaceDN/>
      <w:adjustRightInd/>
      <w:snapToGrid/>
      <w:spacing w:before="240" w:line="240" w:lineRule="atLeast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373">
    <w:name w:val="一级标题"/>
    <w:basedOn w:val="4"/>
    <w:qFormat/>
    <w:uiPriority w:val="0"/>
    <w:pPr>
      <w:widowControl w:val="0"/>
      <w:tabs>
        <w:tab w:val="left" w:pos="6840"/>
      </w:tabs>
      <w:kinsoku/>
      <w:overflowPunct/>
      <w:autoSpaceDE/>
      <w:autoSpaceDN/>
      <w:adjustRightInd/>
      <w:snapToGrid/>
      <w:spacing w:before="100" w:beforeLines="100" w:after="150" w:afterLines="150" w:line="240" w:lineRule="auto"/>
      <w:ind w:firstLine="0"/>
      <w:jc w:val="center"/>
      <w:textAlignment w:val="auto"/>
    </w:pPr>
    <w:rPr>
      <w:rFonts w:ascii="隶书" w:hAnsi="Times New Roman" w:eastAsia="黑体" w:cs="Times New Roman"/>
      <w:b/>
      <w:snapToGrid/>
      <w:color w:val="auto"/>
      <w:kern w:val="2"/>
      <w:sz w:val="30"/>
      <w:szCs w:val="32"/>
      <w:lang w:eastAsia="zh-CN"/>
    </w:rPr>
  </w:style>
  <w:style w:type="paragraph" w:customStyle="1" w:styleId="374">
    <w:name w:val="xl44"/>
    <w:basedOn w:val="1"/>
    <w:semiHidden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sz w:val="16"/>
      <w:szCs w:val="16"/>
      <w:lang w:eastAsia="zh-CN"/>
    </w:rPr>
  </w:style>
  <w:style w:type="paragraph" w:customStyle="1" w:styleId="375">
    <w:name w:val="xl49"/>
    <w:basedOn w:val="1"/>
    <w:semiHidden/>
    <w:qFormat/>
    <w:uiPriority w:val="0"/>
    <w:pPr>
      <w:pBdr>
        <w:left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376">
    <w:name w:val="Char1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377">
    <w:name w:val="段落"/>
    <w:basedOn w:val="1"/>
    <w:qFormat/>
    <w:uiPriority w:val="0"/>
    <w:pPr>
      <w:widowControl w:val="0"/>
      <w:kinsoku/>
      <w:autoSpaceDE/>
      <w:autoSpaceDN/>
      <w:snapToGrid/>
      <w:spacing w:line="360" w:lineRule="auto"/>
      <w:ind w:firstLine="560" w:firstLineChars="200"/>
      <w:jc w:val="both"/>
    </w:pPr>
    <w:rPr>
      <w:rFonts w:ascii="Times New Roman" w:hAnsi="Times New Roman" w:eastAsia="宋体" w:cs="Times New Roman"/>
      <w:snapToGrid/>
      <w:color w:val="auto"/>
      <w:sz w:val="28"/>
      <w:szCs w:val="20"/>
      <w:lang w:eastAsia="zh-CN"/>
    </w:rPr>
  </w:style>
  <w:style w:type="paragraph" w:customStyle="1" w:styleId="378">
    <w:name w:val="Copyright"/>
    <w:basedOn w:val="1"/>
    <w:qFormat/>
    <w:uiPriority w:val="0"/>
    <w:pPr>
      <w:kinsoku/>
      <w:autoSpaceDE/>
      <w:autoSpaceDN/>
      <w:adjustRightInd/>
      <w:snapToGrid/>
      <w:spacing w:before="160"/>
      <w:textAlignment w:val="auto"/>
    </w:pPr>
    <w:rPr>
      <w:rFonts w:eastAsia="宋体" w:cs="Times New Roman"/>
      <w:snapToGrid/>
      <w:color w:val="auto"/>
      <w:sz w:val="12"/>
      <w:szCs w:val="20"/>
      <w:lang w:val="en-GB" w:eastAsia="zh-CN"/>
    </w:rPr>
  </w:style>
  <w:style w:type="paragraph" w:customStyle="1" w:styleId="379">
    <w:name w:val="术语定义四级条标题"/>
    <w:basedOn w:val="316"/>
    <w:next w:val="211"/>
    <w:qFormat/>
    <w:uiPriority w:val="0"/>
    <w:pPr>
      <w:numPr>
        <w:ilvl w:val="4"/>
        <w:numId w:val="19"/>
      </w:numPr>
      <w:tabs>
        <w:tab w:val="left" w:pos="780"/>
      </w:tabs>
    </w:pPr>
  </w:style>
  <w:style w:type="paragraph" w:customStyle="1" w:styleId="380">
    <w:name w:val="xl48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20"/>
      <w:szCs w:val="20"/>
      <w:lang w:eastAsia="zh-CN"/>
    </w:rPr>
  </w:style>
  <w:style w:type="paragraph" w:customStyle="1" w:styleId="381">
    <w:name w:val="D22"/>
    <w:basedOn w:val="200"/>
    <w:qFormat/>
    <w:uiPriority w:val="0"/>
    <w:pPr>
      <w:spacing w:before="500" w:after="180" w:line="240" w:lineRule="auto"/>
      <w:jc w:val="center"/>
    </w:pPr>
    <w:rPr>
      <w:rFonts w:ascii="Times New Roman"/>
    </w:rPr>
  </w:style>
  <w:style w:type="paragraph" w:customStyle="1" w:styleId="382">
    <w:name w:val="样式1 样式 标题 2 + 段前: 0行"/>
    <w:basedOn w:val="5"/>
    <w:next w:val="1"/>
    <w:qFormat/>
    <w:uiPriority w:val="0"/>
    <w:pPr>
      <w:keepNext w:val="0"/>
      <w:widowControl w:val="0"/>
      <w:numPr>
        <w:ilvl w:val="5"/>
        <w:numId w:val="19"/>
      </w:numPr>
      <w:tabs>
        <w:tab w:val="left" w:pos="210"/>
        <w:tab w:val="left" w:pos="360"/>
        <w:tab w:val="left" w:pos="780"/>
      </w:tabs>
      <w:kinsoku/>
      <w:overflowPunct/>
      <w:autoSpaceDE/>
      <w:autoSpaceDN/>
      <w:adjustRightInd/>
      <w:spacing w:line="300" w:lineRule="auto"/>
      <w:jc w:val="both"/>
      <w:textAlignment w:val="auto"/>
    </w:pPr>
    <w:rPr>
      <w:rFonts w:ascii="Times New Roman" w:hAnsi="Times New Roman" w:cs="Times New Roman"/>
      <w:bCs/>
      <w:snapToGrid/>
      <w:color w:val="auto"/>
      <w:kern w:val="2"/>
      <w:lang w:eastAsia="zh-CN"/>
    </w:rPr>
  </w:style>
  <w:style w:type="paragraph" w:customStyle="1" w:styleId="383">
    <w:name w:val="二级标题"/>
    <w:basedOn w:val="5"/>
    <w:qFormat/>
    <w:uiPriority w:val="0"/>
    <w:pPr>
      <w:keepLines/>
      <w:widowControl w:val="0"/>
      <w:tabs>
        <w:tab w:val="left" w:pos="6840"/>
      </w:tabs>
      <w:kinsoku/>
      <w:overflowPunct/>
      <w:snapToGrid/>
      <w:spacing w:before="100" w:beforeLines="100" w:after="50" w:afterLines="50"/>
      <w:ind w:firstLine="200" w:firstLineChars="200"/>
      <w:jc w:val="both"/>
    </w:pPr>
    <w:rPr>
      <w:rFonts w:cs="Times New Roman"/>
      <w:b/>
      <w:bCs/>
      <w:snapToGrid/>
      <w:color w:val="auto"/>
      <w:sz w:val="24"/>
      <w:szCs w:val="24"/>
      <w:lang w:eastAsia="zh-CN"/>
    </w:rPr>
  </w:style>
  <w:style w:type="paragraph" w:customStyle="1" w:styleId="384">
    <w:name w:val="样式 样式 标题 4 + Arial四号 + 加粗 + Arial 五号"/>
    <w:basedOn w:val="8"/>
    <w:qFormat/>
    <w:uiPriority w:val="0"/>
    <w:pPr>
      <w:keepLines w:val="0"/>
      <w:widowControl/>
      <w:tabs>
        <w:tab w:val="left" w:pos="720"/>
      </w:tabs>
      <w:kinsoku w:val="0"/>
      <w:overflowPunct w:val="0"/>
      <w:spacing w:before="0" w:after="0" w:line="360" w:lineRule="auto"/>
      <w:jc w:val="center"/>
      <w:textAlignment w:val="bottom"/>
    </w:pPr>
    <w:rPr>
      <w:b w:val="0"/>
      <w:bCs w:val="0"/>
      <w:sz w:val="21"/>
      <w:szCs w:val="20"/>
    </w:rPr>
  </w:style>
  <w:style w:type="paragraph" w:customStyle="1" w:styleId="385">
    <w:name w:val="xl139"/>
    <w:basedOn w:val="1"/>
    <w:qFormat/>
    <w:uiPriority w:val="0"/>
    <w:pPr>
      <w:pBdr>
        <w:left w:val="single" w:color="auto" w:sz="8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eastAsia="宋体"/>
      <w:b/>
      <w:bCs/>
      <w:snapToGrid/>
      <w:color w:val="auto"/>
      <w:sz w:val="24"/>
      <w:szCs w:val="24"/>
      <w:lang w:eastAsia="zh-CN"/>
    </w:rPr>
  </w:style>
  <w:style w:type="paragraph" w:customStyle="1" w:styleId="386">
    <w:name w:val="tT"/>
    <w:basedOn w:val="1"/>
    <w:qFormat/>
    <w:uiPriority w:val="0"/>
    <w:pPr>
      <w:widowControl w:val="0"/>
      <w:kinsoku/>
      <w:topLinePunct/>
      <w:autoSpaceDE/>
      <w:autoSpaceDN/>
      <w:adjustRightInd/>
      <w:spacing w:before="156" w:beforeLines="50"/>
      <w:jc w:val="center"/>
      <w:textAlignment w:val="auto"/>
    </w:pPr>
    <w:rPr>
      <w:rFonts w:ascii="Times New Roman" w:hAnsi="Times New Roman" w:eastAsia="宋体" w:cs="Times New Roman"/>
      <w:snapToGrid/>
      <w:color w:val="auto"/>
      <w:kern w:val="2"/>
      <w:lang w:eastAsia="zh-CN"/>
    </w:rPr>
  </w:style>
  <w:style w:type="paragraph" w:customStyle="1" w:styleId="387">
    <w:name w:val="Char Char Char Char Char Char Char1"/>
    <w:basedOn w:val="1"/>
    <w:qFormat/>
    <w:uiPriority w:val="0"/>
    <w:pPr>
      <w:widowControl w:val="0"/>
      <w:kinsoku/>
      <w:autoSpaceDE/>
      <w:autoSpaceDN/>
      <w:adjustRightInd/>
      <w:snapToGrid/>
      <w:spacing w:line="360" w:lineRule="auto"/>
      <w:ind w:firstLine="200" w:firstLineChars="200"/>
      <w:jc w:val="both"/>
      <w:textAlignment w:val="auto"/>
    </w:pPr>
    <w:rPr>
      <w:rFonts w:ascii="宋体" w:hAnsi="宋体" w:eastAsia="宋体" w:cs="宋体"/>
      <w:snapToGrid/>
      <w:color w:val="auto"/>
      <w:kern w:val="2"/>
      <w:sz w:val="24"/>
      <w:szCs w:val="24"/>
      <w:lang w:eastAsia="zh-CN"/>
    </w:rPr>
  </w:style>
  <w:style w:type="paragraph" w:customStyle="1" w:styleId="388">
    <w:name w:val="样式1 标题 1 + 段前: 1 行 段后: 1 行"/>
    <w:basedOn w:val="1"/>
    <w:qFormat/>
    <w:uiPriority w:val="0"/>
    <w:pPr>
      <w:widowControl w:val="0"/>
      <w:numPr>
        <w:ilvl w:val="5"/>
        <w:numId w:val="18"/>
      </w:numPr>
      <w:tabs>
        <w:tab w:val="left" w:pos="360"/>
        <w:tab w:val="left" w:pos="1200"/>
        <w:tab w:val="left" w:pos="2520"/>
      </w:tabs>
      <w:kinsoku/>
      <w:autoSpaceDE/>
      <w:autoSpaceDN/>
      <w:adjustRightInd/>
      <w:snapToGrid/>
      <w:spacing w:before="156" w:beforeLines="50" w:after="156" w:afterLines="50"/>
      <w:ind w:left="0" w:firstLine="0"/>
      <w:textAlignment w:val="auto"/>
      <w:outlineLvl w:val="0"/>
    </w:pPr>
    <w:rPr>
      <w:rFonts w:ascii="Times New Roman" w:hAnsi="Times New Roman" w:eastAsia="黑体" w:cs="Times New Roman"/>
      <w:b/>
      <w:bCs/>
      <w:snapToGrid/>
      <w:color w:val="auto"/>
      <w:kern w:val="21"/>
      <w:lang w:eastAsia="zh-CN"/>
    </w:rPr>
  </w:style>
  <w:style w:type="paragraph" w:customStyle="1" w:styleId="389">
    <w:name w:val="名称"/>
    <w:basedOn w:val="1"/>
    <w:next w:val="211"/>
    <w:qFormat/>
    <w:uiPriority w:val="0"/>
    <w:pPr>
      <w:shd w:val="clear" w:color="FFFFFF" w:fill="FFFFFF"/>
      <w:kinsoku/>
      <w:autoSpaceDE/>
      <w:autoSpaceDN/>
      <w:adjustRightInd/>
      <w:snapToGrid/>
      <w:spacing w:before="640" w:after="560" w:line="460" w:lineRule="exact"/>
      <w:jc w:val="center"/>
      <w:textAlignment w:val="auto"/>
    </w:pPr>
    <w:rPr>
      <w:rFonts w:ascii="黑体" w:hAnsi="Times New Roman" w:eastAsia="黑体" w:cs="Times New Roman"/>
      <w:b/>
      <w:snapToGrid/>
      <w:color w:val="auto"/>
      <w:sz w:val="32"/>
      <w:szCs w:val="20"/>
      <w:lang w:eastAsia="zh-CN"/>
    </w:rPr>
  </w:style>
  <w:style w:type="paragraph" w:customStyle="1" w:styleId="390">
    <w:name w:val="Char11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391">
    <w:name w:val="xl25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392">
    <w:name w:val="Char Char21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393">
    <w:name w:val="xl43"/>
    <w:basedOn w:val="1"/>
    <w:semiHidden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sz w:val="16"/>
      <w:szCs w:val="16"/>
      <w:lang w:eastAsia="zh-CN"/>
    </w:rPr>
  </w:style>
  <w:style w:type="paragraph" w:customStyle="1" w:styleId="394">
    <w:name w:val="font0"/>
    <w:basedOn w:val="1"/>
    <w:semiHidden/>
    <w:qFormat/>
    <w:uiPriority w:val="0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hint="eastAsia" w:ascii="宋体" w:hAnsi="Times New Roman" w:eastAsia="宋体" w:cs="Times New Roman"/>
      <w:snapToGrid/>
      <w:color w:val="auto"/>
      <w:sz w:val="24"/>
      <w:szCs w:val="24"/>
      <w:lang w:eastAsia="zh-CN"/>
    </w:rPr>
  </w:style>
  <w:style w:type="paragraph" w:customStyle="1" w:styleId="395">
    <w:name w:val="jl 正文"/>
    <w:basedOn w:val="1"/>
    <w:semiHidden/>
    <w:qFormat/>
    <w:uiPriority w:val="0"/>
    <w:pPr>
      <w:widowControl w:val="0"/>
      <w:kinsoku/>
      <w:snapToGrid/>
      <w:ind w:firstLine="200" w:firstLineChars="200"/>
    </w:pPr>
    <w:rPr>
      <w:rFonts w:ascii="宋体" w:hAnsi="Times New Roman" w:eastAsia="宋体" w:cs="Times New Roman"/>
      <w:snapToGrid/>
      <w:color w:val="auto"/>
      <w:sz w:val="24"/>
      <w:szCs w:val="24"/>
      <w:lang w:eastAsia="zh-CN"/>
    </w:rPr>
  </w:style>
  <w:style w:type="paragraph" w:customStyle="1" w:styleId="396">
    <w:name w:val="xl53"/>
    <w:basedOn w:val="1"/>
    <w:semiHidden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397">
    <w:name w:val="xl28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sz w:val="16"/>
      <w:szCs w:val="16"/>
      <w:lang w:eastAsia="zh-CN"/>
    </w:rPr>
  </w:style>
  <w:style w:type="paragraph" w:customStyle="1" w:styleId="398">
    <w:name w:val="国标5级"/>
    <w:basedOn w:val="1"/>
    <w:qFormat/>
    <w:uiPriority w:val="0"/>
    <w:pPr>
      <w:widowControl w:val="0"/>
      <w:kinsoku/>
      <w:autoSpaceDE/>
      <w:autoSpaceDN/>
      <w:adjustRightInd/>
      <w:snapToGrid/>
      <w:spacing w:line="312" w:lineRule="exact"/>
      <w:jc w:val="both"/>
      <w:textAlignment w:val="auto"/>
    </w:pPr>
    <w:rPr>
      <w:rFonts w:ascii="宋体" w:hAnsi="宋体" w:eastAsia="宋体" w:cs="Times New Roman"/>
      <w:snapToGrid/>
      <w:kern w:val="2"/>
      <w:szCs w:val="20"/>
      <w:lang w:eastAsia="zh-CN"/>
    </w:rPr>
  </w:style>
  <w:style w:type="paragraph" w:customStyle="1" w:styleId="399">
    <w:name w:val="一级条标题"/>
    <w:qFormat/>
    <w:uiPriority w:val="0"/>
    <w:pPr>
      <w:tabs>
        <w:tab w:val="left" w:pos="525"/>
        <w:tab w:val="left" w:pos="1740"/>
      </w:tabs>
      <w:outlineLvl w:val="2"/>
    </w:pPr>
    <w:rPr>
      <w:rFonts w:ascii="黑体" w:hAnsi="Times New Roman" w:eastAsia="黑体" w:cs="Times New Roman"/>
      <w:b/>
      <w:lang w:val="en-US" w:eastAsia="zh-CN" w:bidi="ar-SA"/>
    </w:rPr>
  </w:style>
  <w:style w:type="paragraph" w:customStyle="1" w:styleId="400">
    <w:name w:val="p82"/>
    <w:basedOn w:val="1"/>
    <w:semiHidden/>
    <w:qFormat/>
    <w:uiPriority w:val="0"/>
    <w:pPr>
      <w:tabs>
        <w:tab w:val="left" w:pos="460"/>
      </w:tabs>
      <w:kinsoku/>
      <w:overflowPunct w:val="0"/>
      <w:snapToGrid/>
      <w:spacing w:line="320" w:lineRule="atLeast"/>
      <w:jc w:val="both"/>
    </w:pPr>
    <w:rPr>
      <w:rFonts w:ascii="Times New Roman" w:hAnsi="Times New Roman" w:eastAsia="宋体" w:cs="Times New Roman"/>
      <w:snapToGrid/>
      <w:color w:val="auto"/>
      <w:sz w:val="24"/>
      <w:szCs w:val="20"/>
      <w:lang w:val="en-GB" w:eastAsia="zh-CN"/>
    </w:rPr>
  </w:style>
  <w:style w:type="paragraph" w:customStyle="1" w:styleId="401">
    <w:name w:val="Char Char Char Char Char Char Char Char Char Char"/>
    <w:basedOn w:val="1"/>
    <w:semiHidden/>
    <w:qFormat/>
    <w:uiPriority w:val="0"/>
    <w:pPr>
      <w:widowControl w:val="0"/>
      <w:kinsoku/>
      <w:topLinePunct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402">
    <w:name w:val="样式7"/>
    <w:basedOn w:val="1"/>
    <w:qFormat/>
    <w:uiPriority w:val="0"/>
    <w:pPr>
      <w:widowControl w:val="0"/>
      <w:kinsoku/>
      <w:autoSpaceDE/>
      <w:autoSpaceDN/>
      <w:adjustRightIn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403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4">
    <w:name w:val="样式 首行缩进:  0 厘米 行距: 单倍行距"/>
    <w:basedOn w:val="1"/>
    <w:qFormat/>
    <w:uiPriority w:val="0"/>
    <w:pPr>
      <w:widowControl w:val="0"/>
      <w:kinsoku/>
      <w:autoSpaceDE/>
      <w:autoSpaceDN/>
      <w:snapToGrid/>
      <w:jc w:val="both"/>
    </w:pPr>
    <w:rPr>
      <w:rFonts w:ascii="Times New Roman" w:hAnsi="Times New Roman" w:eastAsia="宋体" w:cs="Times New Roman"/>
      <w:snapToGrid/>
      <w:color w:val="auto"/>
      <w:szCs w:val="20"/>
      <w:lang w:eastAsia="zh-CN"/>
    </w:rPr>
  </w:style>
  <w:style w:type="paragraph" w:customStyle="1" w:styleId="405">
    <w:name w:val="正文表标题续表"/>
    <w:basedOn w:val="301"/>
    <w:next w:val="211"/>
    <w:qFormat/>
    <w:uiPriority w:val="0"/>
    <w:rPr>
      <w:b/>
    </w:rPr>
  </w:style>
  <w:style w:type="paragraph" w:customStyle="1" w:styleId="406">
    <w:name w:val="国标1级new"/>
    <w:basedOn w:val="358"/>
    <w:qFormat/>
    <w:uiPriority w:val="0"/>
  </w:style>
  <w:style w:type="paragraph" w:customStyle="1" w:styleId="407">
    <w:name w:val="样式5"/>
    <w:semiHidden/>
    <w:qFormat/>
    <w:uiPriority w:val="0"/>
    <w:pPr>
      <w:snapToGrid w:val="0"/>
      <w:spacing w:before="160" w:after="40"/>
      <w:jc w:val="center"/>
    </w:pPr>
    <w:rPr>
      <w:rFonts w:ascii="Times New Roman" w:hAnsi="Times New Roman" w:eastAsia="宋体" w:cs="宋体"/>
      <w:kern w:val="2"/>
      <w:sz w:val="18"/>
      <w:lang w:val="en-US" w:eastAsia="zh-CN" w:bidi="ar-SA"/>
    </w:rPr>
  </w:style>
  <w:style w:type="paragraph" w:customStyle="1" w:styleId="408">
    <w:name w:val="xl33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sz w:val="16"/>
      <w:szCs w:val="16"/>
      <w:lang w:eastAsia="zh-CN"/>
    </w:rPr>
  </w:style>
  <w:style w:type="paragraph" w:customStyle="1" w:styleId="409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410">
    <w:name w:val="注标题"/>
    <w:basedOn w:val="1"/>
    <w:qFormat/>
    <w:uiPriority w:val="0"/>
    <w:pPr>
      <w:widowControl w:val="0"/>
      <w:kinsoku/>
      <w:topLinePunct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20"/>
      <w:lang w:eastAsia="zh-CN"/>
    </w:rPr>
  </w:style>
  <w:style w:type="paragraph" w:customStyle="1" w:styleId="411">
    <w:name w:val="Char Char3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412">
    <w:name w:val="样式1 样式 标题 4 + 段前: 0 行 + Times New Roman"/>
    <w:basedOn w:val="1"/>
    <w:next w:val="1"/>
    <w:qFormat/>
    <w:uiPriority w:val="0"/>
    <w:pPr>
      <w:widowControl w:val="0"/>
      <w:numPr>
        <w:ilvl w:val="2"/>
        <w:numId w:val="21"/>
      </w:numPr>
      <w:tabs>
        <w:tab w:val="left" w:pos="0"/>
        <w:tab w:val="left" w:pos="1620"/>
      </w:tabs>
      <w:kinsoku/>
      <w:autoSpaceDE/>
      <w:autoSpaceDN/>
      <w:adjustRightInd/>
      <w:spacing w:line="276" w:lineRule="auto"/>
      <w:jc w:val="both"/>
      <w:textAlignment w:val="auto"/>
      <w:outlineLvl w:val="3"/>
    </w:pPr>
    <w:rPr>
      <w:rFonts w:ascii="Times New Roman" w:hAnsi="Times New Roman" w:eastAsia="黑体" w:cs="Times New Roman"/>
      <w:bCs/>
      <w:snapToGrid/>
      <w:color w:val="auto"/>
      <w:kern w:val="2"/>
      <w:lang w:eastAsia="zh-CN"/>
    </w:rPr>
  </w:style>
  <w:style w:type="paragraph" w:customStyle="1" w:styleId="413">
    <w:name w:val="Char Char1 Char Char Char"/>
    <w:basedOn w:val="24"/>
    <w:qFormat/>
    <w:uiPriority w:val="0"/>
    <w:rPr>
      <w:rFonts w:ascii="Tahoma" w:hAnsi="Tahoma"/>
      <w:sz w:val="24"/>
      <w:szCs w:val="20"/>
    </w:rPr>
  </w:style>
  <w:style w:type="paragraph" w:customStyle="1" w:styleId="414">
    <w:name w:val="四级无标题条"/>
    <w:basedOn w:val="1"/>
    <w:qFormat/>
    <w:uiPriority w:val="0"/>
    <w:pPr>
      <w:widowControl w:val="0"/>
      <w:numPr>
        <w:ilvl w:val="1"/>
        <w:numId w:val="11"/>
      </w:numPr>
      <w:tabs>
        <w:tab w:val="left" w:pos="982"/>
        <w:tab w:val="left" w:pos="162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黑体" w:cs="Times New Roman"/>
      <w:b/>
      <w:snapToGrid/>
      <w:color w:val="auto"/>
      <w:kern w:val="2"/>
      <w:szCs w:val="24"/>
      <w:lang w:eastAsia="zh-CN"/>
    </w:rPr>
  </w:style>
  <w:style w:type="paragraph" w:customStyle="1" w:styleId="415">
    <w:name w:val="术语定义五级条标题"/>
    <w:basedOn w:val="317"/>
    <w:next w:val="211"/>
    <w:qFormat/>
    <w:uiPriority w:val="0"/>
    <w:pPr>
      <w:numPr>
        <w:ilvl w:val="4"/>
        <w:numId w:val="15"/>
      </w:numPr>
      <w:tabs>
        <w:tab w:val="left" w:pos="360"/>
        <w:tab w:val="left" w:pos="3141"/>
      </w:tabs>
      <w:spacing w:before="0" w:beforeLines="0" w:after="0" w:afterLines="0"/>
      <w:outlineLvl w:val="9"/>
    </w:pPr>
  </w:style>
  <w:style w:type="paragraph" w:customStyle="1" w:styleId="416">
    <w:name w:val="三级无标题条"/>
    <w:basedOn w:val="1"/>
    <w:qFormat/>
    <w:uiPriority w:val="0"/>
    <w:pPr>
      <w:widowControl w:val="0"/>
      <w:numPr>
        <w:ilvl w:val="4"/>
        <w:numId w:val="14"/>
      </w:numPr>
      <w:tabs>
        <w:tab w:val="left" w:pos="992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b/>
      <w:snapToGrid/>
      <w:color w:val="auto"/>
      <w:kern w:val="2"/>
      <w:szCs w:val="24"/>
      <w:lang w:eastAsia="zh-CN"/>
    </w:rPr>
  </w:style>
  <w:style w:type="paragraph" w:customStyle="1" w:styleId="417">
    <w:name w:val="正文3"/>
    <w:basedOn w:val="148"/>
    <w:semiHidden/>
    <w:qFormat/>
    <w:uiPriority w:val="0"/>
    <w:pPr>
      <w:widowControl w:val="0"/>
      <w:tabs>
        <w:tab w:val="left" w:pos="2160"/>
      </w:tabs>
      <w:kinsoku/>
      <w:autoSpaceDE/>
      <w:autoSpaceDN/>
      <w:snapToGrid/>
      <w:spacing w:line="490" w:lineRule="exact"/>
      <w:jc w:val="center"/>
    </w:pPr>
    <w:rPr>
      <w:rFonts w:ascii="仿宋_GB2312" w:hAnsi="Times New Roman" w:eastAsia="仿宋_GB2312" w:cs="Times New Roman"/>
      <w:snapToGrid/>
      <w:color w:val="auto"/>
      <w:sz w:val="34"/>
      <w:szCs w:val="20"/>
      <w:lang w:eastAsia="zh-CN"/>
    </w:rPr>
  </w:style>
  <w:style w:type="paragraph" w:customStyle="1" w:styleId="418">
    <w:name w:val="数字编号列项（二级）"/>
    <w:qFormat/>
    <w:uiPriority w:val="0"/>
    <w:pPr>
      <w:tabs>
        <w:tab w:val="left" w:pos="900"/>
        <w:tab w:val="left" w:pos="1620"/>
      </w:tabs>
      <w:ind w:left="400" w:leftChars="4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19">
    <w:name w:val="表文"/>
    <w:basedOn w:val="1"/>
    <w:qFormat/>
    <w:uiPriority w:val="0"/>
    <w:pPr>
      <w:widowControl w:val="0"/>
      <w:kinsoku/>
      <w:topLinePunct/>
      <w:autoSpaceDE/>
      <w:autoSpaceDN/>
      <w:adjustRightInd/>
      <w:snapToGrid/>
      <w:spacing w:before="40" w:after="4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customStyle="1" w:styleId="420">
    <w:name w:val="其他发布部门"/>
    <w:basedOn w:val="269"/>
    <w:qFormat/>
    <w:uiPriority w:val="0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421">
    <w:name w:val="xl29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422">
    <w:name w:val="_Style 14"/>
    <w:basedOn w:val="1"/>
    <w:next w:val="6"/>
    <w:qFormat/>
    <w:uiPriority w:val="0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423">
    <w:name w:val="Char2"/>
    <w:basedOn w:val="1"/>
    <w:semiHidden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424">
    <w:name w:val="标题 3 + 小四 段前: 0 磅 段后: 0 磅 行距: 1.5 倍行距"/>
    <w:basedOn w:val="7"/>
    <w:next w:val="7"/>
    <w:semiHidden/>
    <w:qFormat/>
    <w:uiPriority w:val="0"/>
    <w:pPr>
      <w:widowControl w:val="0"/>
      <w:kinsoku/>
      <w:autoSpaceDE/>
      <w:autoSpaceDN/>
      <w:adjustRightInd/>
      <w:snapToGrid/>
      <w:spacing w:before="0" w:after="0" w:line="360" w:lineRule="auto"/>
      <w:jc w:val="both"/>
      <w:textAlignment w:val="auto"/>
    </w:pPr>
    <w:rPr>
      <w:rFonts w:ascii="Times New Roman" w:hAnsi="Times New Roman" w:eastAsia="宋体" w:cs="宋体"/>
      <w:snapToGrid/>
      <w:color w:val="auto"/>
      <w:kern w:val="2"/>
      <w:sz w:val="24"/>
      <w:szCs w:val="20"/>
      <w:lang w:eastAsia="zh-CN"/>
    </w:rPr>
  </w:style>
  <w:style w:type="paragraph" w:customStyle="1" w:styleId="425">
    <w:name w:val="1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426">
    <w:name w:val="字母编号列项（一级）"/>
    <w:qFormat/>
    <w:uiPriority w:val="0"/>
    <w:pPr>
      <w:numPr>
        <w:ilvl w:val="1"/>
        <w:numId w:val="5"/>
      </w:numPr>
      <w:tabs>
        <w:tab w:val="left" w:pos="1200"/>
      </w:tabs>
      <w:ind w:left="2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27">
    <w:name w:val="xl50"/>
    <w:basedOn w:val="1"/>
    <w:semiHidden/>
    <w:qFormat/>
    <w:uiPriority w:val="0"/>
    <w:pP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hAnsi="宋体" w:eastAsia="宋体" w:cs="Times New Roman"/>
      <w:snapToGrid/>
      <w:color w:val="auto"/>
      <w:sz w:val="24"/>
      <w:szCs w:val="24"/>
      <w:lang w:eastAsia="zh-CN"/>
    </w:rPr>
  </w:style>
  <w:style w:type="paragraph" w:customStyle="1" w:styleId="428">
    <w:name w:val="编号列项（三级）"/>
    <w:qFormat/>
    <w:uiPriority w:val="0"/>
    <w:pPr>
      <w:ind w:left="800" w:leftChars="6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29">
    <w:name w:val="节小标题"/>
    <w:basedOn w:val="12"/>
    <w:semiHidden/>
    <w:qFormat/>
    <w:uiPriority w:val="0"/>
    <w:pPr>
      <w:adjustRightInd w:val="0"/>
      <w:snapToGrid w:val="0"/>
      <w:spacing w:before="100" w:after="0" w:line="300" w:lineRule="auto"/>
      <w:ind w:firstLine="359"/>
      <w:outlineLvl w:val="9"/>
    </w:pPr>
    <w:rPr>
      <w:rFonts w:ascii="Times New Roman" w:hAnsi="Times New Roman" w:eastAsia="仿宋_GB2312"/>
      <w:sz w:val="30"/>
      <w:szCs w:val="20"/>
    </w:rPr>
  </w:style>
  <w:style w:type="paragraph" w:customStyle="1" w:styleId="430">
    <w:name w:val="三级标题"/>
    <w:basedOn w:val="7"/>
    <w:qFormat/>
    <w:uiPriority w:val="0"/>
    <w:pPr>
      <w:widowControl w:val="0"/>
      <w:kinsoku/>
      <w:autoSpaceDE/>
      <w:autoSpaceDN/>
      <w:snapToGrid/>
      <w:spacing w:before="50" w:beforeLines="50" w:after="50" w:afterLines="50" w:line="240" w:lineRule="auto"/>
      <w:ind w:firstLine="200" w:firstLineChars="200"/>
    </w:pPr>
    <w:rPr>
      <w:rFonts w:ascii="Times New Roman" w:hAnsi="Times New Roman" w:eastAsia="宋体" w:cs="Times New Roman"/>
      <w:bCs w:val="0"/>
      <w:snapToGrid/>
      <w:color w:val="auto"/>
      <w:sz w:val="24"/>
      <w:szCs w:val="20"/>
      <w:lang w:eastAsia="zh-CN"/>
    </w:rPr>
  </w:style>
  <w:style w:type="paragraph" w:customStyle="1" w:styleId="431">
    <w:name w:val="术语定义三级条标题"/>
    <w:basedOn w:val="316"/>
    <w:next w:val="211"/>
    <w:qFormat/>
    <w:uiPriority w:val="0"/>
    <w:pPr>
      <w:numPr>
        <w:ilvl w:val="4"/>
        <w:numId w:val="18"/>
      </w:numPr>
      <w:tabs>
        <w:tab w:val="left" w:pos="1200"/>
        <w:tab w:val="left" w:pos="2100"/>
      </w:tabs>
    </w:pPr>
  </w:style>
  <w:style w:type="paragraph" w:customStyle="1" w:styleId="432">
    <w:name w:val="样式 标题 2 + 段前: 0.5 行 段后: 0.5 行"/>
    <w:basedOn w:val="5"/>
    <w:qFormat/>
    <w:uiPriority w:val="0"/>
    <w:pPr>
      <w:keepLines/>
      <w:widowControl w:val="0"/>
      <w:kinsoku/>
      <w:overflowPunct/>
      <w:autoSpaceDE/>
      <w:autoSpaceDN/>
      <w:snapToGrid/>
      <w:spacing w:before="156" w:beforeLines="50" w:after="156" w:afterLines="50"/>
      <w:ind w:firstLine="200" w:firstLineChars="200"/>
    </w:pPr>
    <w:rPr>
      <w:rFonts w:ascii="Times New Roman" w:hAnsi="Times New Roman" w:cs="Times New Roman"/>
      <w:snapToGrid/>
      <w:color w:val="auto"/>
      <w:szCs w:val="20"/>
      <w:lang w:eastAsia="zh-CN"/>
    </w:rPr>
  </w:style>
  <w:style w:type="paragraph" w:customStyle="1" w:styleId="433">
    <w:name w:val="黑"/>
    <w:basedOn w:val="1"/>
    <w:qFormat/>
    <w:uiPriority w:val="0"/>
    <w:pPr>
      <w:widowControl w:val="0"/>
      <w:kinsoku/>
      <w:topLinePunct/>
      <w:autoSpaceDE/>
      <w:autoSpaceDN/>
      <w:adjustRightInd/>
      <w:snapToGrid/>
      <w:spacing w:line="312" w:lineRule="exact"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lang w:eastAsia="zh-CN"/>
    </w:rPr>
  </w:style>
  <w:style w:type="paragraph" w:customStyle="1" w:styleId="434">
    <w:name w:val="正文缩进12"/>
    <w:basedOn w:val="1"/>
    <w:qFormat/>
    <w:uiPriority w:val="0"/>
    <w:pPr>
      <w:widowControl w:val="0"/>
      <w:kinsoku/>
      <w:autoSpaceDE/>
      <w:autoSpaceDN/>
      <w:adjustRightInd/>
      <w:snapToGrid/>
      <w:spacing w:after="120" w:line="360" w:lineRule="auto"/>
      <w:ind w:firstLine="200" w:firstLineChars="2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24"/>
      <w:szCs w:val="20"/>
      <w:lang w:eastAsia="zh-CN"/>
    </w:rPr>
  </w:style>
  <w:style w:type="paragraph" w:customStyle="1" w:styleId="435">
    <w:name w:val="xl27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436">
    <w:name w:val="列项——"/>
    <w:qFormat/>
    <w:uiPriority w:val="0"/>
    <w:pPr>
      <w:widowControl w:val="0"/>
      <w:tabs>
        <w:tab w:val="left" w:pos="360"/>
        <w:tab w:val="left" w:pos="854"/>
      </w:tabs>
      <w:ind w:left="2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37">
    <w:name w:val="Revision"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438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439">
    <w:name w:val="样式1 样式 标题 3 + 段前: 0.1 行 + 段前: 0.1 行"/>
    <w:basedOn w:val="1"/>
    <w:qFormat/>
    <w:uiPriority w:val="0"/>
    <w:pPr>
      <w:widowControl w:val="0"/>
      <w:numPr>
        <w:ilvl w:val="0"/>
        <w:numId w:val="22"/>
      </w:numPr>
      <w:tabs>
        <w:tab w:val="left" w:pos="210"/>
        <w:tab w:val="left" w:pos="454"/>
        <w:tab w:val="left" w:pos="630"/>
      </w:tabs>
      <w:kinsoku/>
      <w:autoSpaceDE/>
      <w:autoSpaceDN/>
      <w:adjustRightInd/>
      <w:spacing w:line="276" w:lineRule="auto"/>
      <w:jc w:val="both"/>
      <w:textAlignment w:val="auto"/>
      <w:outlineLvl w:val="2"/>
    </w:pPr>
    <w:rPr>
      <w:rFonts w:ascii="Times New Roman" w:hAnsi="Times New Roman" w:eastAsia="黑体" w:cs="宋体"/>
      <w:bCs/>
      <w:snapToGrid/>
      <w:color w:val="auto"/>
      <w:kern w:val="2"/>
      <w:lang w:eastAsia="zh-CN"/>
    </w:rPr>
  </w:style>
  <w:style w:type="paragraph" w:customStyle="1" w:styleId="440">
    <w:name w:val="样式1 样式 标题 5 + 段前: 0 行"/>
    <w:basedOn w:val="1"/>
    <w:next w:val="1"/>
    <w:qFormat/>
    <w:uiPriority w:val="0"/>
    <w:pPr>
      <w:widowControl w:val="0"/>
      <w:numPr>
        <w:ilvl w:val="4"/>
        <w:numId w:val="23"/>
      </w:numPr>
      <w:tabs>
        <w:tab w:val="left" w:pos="993"/>
        <w:tab w:val="left" w:pos="1108"/>
        <w:tab w:val="clear" w:pos="992"/>
      </w:tabs>
      <w:kinsoku/>
      <w:autoSpaceDE/>
      <w:autoSpaceDN/>
      <w:spacing w:line="276" w:lineRule="auto"/>
      <w:jc w:val="both"/>
      <w:textAlignment w:val="auto"/>
      <w:outlineLvl w:val="4"/>
    </w:pPr>
    <w:rPr>
      <w:rFonts w:ascii="Times New Roman" w:hAnsi="Times New Roman" w:eastAsia="黑体" w:cs="宋体"/>
      <w:bCs/>
      <w:snapToGrid/>
      <w:color w:val="auto"/>
      <w:kern w:val="2"/>
      <w:lang w:eastAsia="zh-CN"/>
    </w:rPr>
  </w:style>
  <w:style w:type="paragraph" w:customStyle="1" w:styleId="441">
    <w:name w:val="Char Char Char Char Char Char Char Char Char Char Char Char Char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ahoma" w:hAnsi="Tahoma" w:eastAsia="宋体" w:cs="Times New Roman"/>
      <w:snapToGrid/>
      <w:color w:val="auto"/>
      <w:kern w:val="2"/>
      <w:sz w:val="24"/>
      <w:szCs w:val="20"/>
      <w:lang w:eastAsia="zh-CN"/>
    </w:rPr>
  </w:style>
  <w:style w:type="paragraph" w:customStyle="1" w:styleId="442">
    <w:name w:val="Char Char Char Char Char Char Char Char Char1 Char Char Char Char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443">
    <w:name w:val="图形标题"/>
    <w:basedOn w:val="21"/>
    <w:semiHidden/>
    <w:qFormat/>
    <w:uiPriority w:val="0"/>
    <w:pPr>
      <w:spacing w:before="0" w:after="0"/>
      <w:jc w:val="center"/>
    </w:pPr>
    <w:rPr>
      <w:rFonts w:ascii="宋体" w:hAnsi="Plotter" w:eastAsia="宋体"/>
      <w:sz w:val="21"/>
    </w:rPr>
  </w:style>
  <w:style w:type="paragraph" w:customStyle="1" w:styleId="444">
    <w:name w:val="附录标识"/>
    <w:basedOn w:val="268"/>
    <w:next w:val="211"/>
    <w:qFormat/>
    <w:uiPriority w:val="0"/>
    <w:pPr>
      <w:tabs>
        <w:tab w:val="left" w:pos="360"/>
      </w:tabs>
      <w:spacing w:after="200"/>
    </w:pPr>
    <w:rPr>
      <w:sz w:val="21"/>
    </w:rPr>
  </w:style>
  <w:style w:type="paragraph" w:customStyle="1" w:styleId="445">
    <w:name w:val="Char Char1 Char Char Char1"/>
    <w:basedOn w:val="24"/>
    <w:semiHidden/>
    <w:qFormat/>
    <w:uiPriority w:val="0"/>
    <w:rPr>
      <w:szCs w:val="20"/>
    </w:rPr>
  </w:style>
  <w:style w:type="paragraph" w:customStyle="1" w:styleId="446">
    <w:name w:val="黑体"/>
    <w:basedOn w:val="343"/>
    <w:qFormat/>
    <w:uiPriority w:val="0"/>
    <w:pPr>
      <w:spacing w:before="120" w:after="120"/>
    </w:pPr>
    <w:rPr>
      <w:rFonts w:hAnsi="宋体"/>
      <w:b/>
      <w:color w:val="000000"/>
      <w:sz w:val="24"/>
      <w:szCs w:val="24"/>
    </w:rPr>
  </w:style>
  <w:style w:type="paragraph" w:customStyle="1" w:styleId="447">
    <w:name w:val="样式4"/>
    <w:basedOn w:val="8"/>
    <w:semiHidden/>
    <w:qFormat/>
    <w:uiPriority w:val="0"/>
    <w:pPr>
      <w:topLinePunct/>
      <w:spacing w:before="0" w:after="0" w:line="480" w:lineRule="auto"/>
      <w:ind w:firstLine="420"/>
    </w:pPr>
    <w:rPr>
      <w:rFonts w:ascii="Times New Roman" w:hAnsi="Times New Roman" w:eastAsia="楷体_GB2312"/>
      <w:b w:val="0"/>
      <w:bCs w:val="0"/>
      <w:sz w:val="24"/>
      <w:szCs w:val="20"/>
    </w:rPr>
  </w:style>
  <w:style w:type="paragraph" w:customStyle="1" w:styleId="448">
    <w:name w:val="工程建设公式标题"/>
    <w:basedOn w:val="280"/>
    <w:qFormat/>
    <w:uiPriority w:val="0"/>
    <w:pPr>
      <w:numPr>
        <w:ilvl w:val="0"/>
        <w:numId w:val="0"/>
      </w:numPr>
      <w:ind w:left="288" w:firstLine="288"/>
      <w:jc w:val="center"/>
      <w:outlineLvl w:val="6"/>
    </w:pPr>
  </w:style>
  <w:style w:type="paragraph" w:customStyle="1" w:styleId="449">
    <w:name w:val="xl45"/>
    <w:basedOn w:val="1"/>
    <w:semiHidden/>
    <w:qFormat/>
    <w:uiPriority w:val="0"/>
    <w:pPr>
      <w:pBdr>
        <w:left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sz w:val="16"/>
      <w:szCs w:val="16"/>
      <w:lang w:eastAsia="zh-CN"/>
    </w:rPr>
  </w:style>
  <w:style w:type="paragraph" w:customStyle="1" w:styleId="450">
    <w:name w:val="Char Char Char"/>
    <w:basedOn w:val="1"/>
    <w:qFormat/>
    <w:uiPriority w:val="0"/>
    <w:pPr>
      <w:widowControl w:val="0"/>
      <w:kinsoku/>
      <w:autoSpaceDE/>
      <w:autoSpaceDN/>
      <w:snapToGrid/>
      <w:spacing w:line="360" w:lineRule="auto"/>
      <w:jc w:val="both"/>
      <w:textAlignment w:val="auto"/>
    </w:pPr>
    <w:rPr>
      <w:rFonts w:ascii="Times New Roman" w:hAnsi="Times New Roman" w:eastAsia="宋体" w:cs="Times New Roman"/>
      <w:snapToGrid/>
      <w:color w:val="auto"/>
      <w:sz w:val="24"/>
      <w:szCs w:val="20"/>
      <w:lang w:eastAsia="zh-CN"/>
    </w:rPr>
  </w:style>
  <w:style w:type="paragraph" w:customStyle="1" w:styleId="451">
    <w:name w:val="j"/>
    <w:basedOn w:val="1"/>
    <w:qFormat/>
    <w:uiPriority w:val="0"/>
    <w:pPr>
      <w:widowControl w:val="0"/>
      <w:kinsoku/>
      <w:autoSpaceDE/>
      <w:autoSpaceDN/>
      <w:adjustRightInd/>
      <w:snapToGrid/>
      <w:spacing w:line="312" w:lineRule="exact"/>
      <w:ind w:left="840" w:leftChars="200" w:hanging="420" w:hangingChars="2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lang w:eastAsia="zh-CN"/>
    </w:rPr>
  </w:style>
  <w:style w:type="paragraph" w:customStyle="1" w:styleId="452">
    <w:name w:val="列出段落111"/>
    <w:basedOn w:val="1"/>
    <w:qFormat/>
    <w:uiPriority w:val="0"/>
    <w:pPr>
      <w:ind w:firstLine="420" w:firstLineChars="200"/>
    </w:pPr>
    <w:rPr>
      <w:rFonts w:ascii="Calibri" w:hAnsi="Calibri" w:eastAsia="仿宋_GB2312"/>
      <w:sz w:val="34"/>
      <w:szCs w:val="22"/>
    </w:rPr>
  </w:style>
  <w:style w:type="character" w:customStyle="1" w:styleId="453">
    <w:name w:val="font51"/>
    <w:basedOn w:val="12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7974</Words>
  <Characters>8795</Characters>
  <Lines>967</Lines>
  <Paragraphs>272</Paragraphs>
  <TotalTime>0</TotalTime>
  <ScaleCrop>false</ScaleCrop>
  <LinksUpToDate>false</LinksUpToDate>
  <CharactersWithSpaces>9492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2024-10-31T16:12:00Z</dcterms:created>
  <dc:creator>个人用户</dc:creator>
  <cp:lastModifiedBy>上海资文建设工程咨询有限公司</cp:lastModifiedBy>
  <dcterms:modified xsi:type="dcterms:W3CDTF">2025-10-21T08:28:12Z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2024-11-14T09:27:38Z</vt:filetime>
  </property>
  <property fmtid="{D5CDD505-2E9C-101B-9397-08002B2CF9AE}" pid="4" name="KSOProductBuildVer">
    <vt:lpwstr>2052-12.1.0.22529</vt:lpwstr>
  </property>
  <property fmtid="{D5CDD505-2E9C-101B-9397-08002B2CF9AE}" pid="5" name="ICV">
    <vt:lpwstr>B7DE3A3A25EA4BB8B44E36B150EA87E4_12</vt:lpwstr>
  </property>
  <property fmtid="{D5CDD505-2E9C-101B-9397-08002B2CF9AE}" pid="6" name="KSOTemplateDocerSaveRecord">
    <vt:lpwstr>eyJoZGlkIjoiNmI2ZjA4Yzk1Yzc3ZWI1ZmVkZWUzZjUyMGI3ODgxODMiLCJ1c2VySWQiOiIyMzE1NDI4OTgifQ==</vt:lpwstr>
  </property>
</Properties>
</file>